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AEB41" w14:textId="77777777" w:rsidR="00605936" w:rsidRPr="00605936" w:rsidRDefault="00605936" w:rsidP="00FC6D37">
      <w:pPr>
        <w:rPr>
          <w:rFonts w:asciiTheme="majorHAnsi" w:hAnsiTheme="majorHAnsi" w:cstheme="majorHAnsi"/>
          <w:b/>
          <w:bCs/>
          <w:sz w:val="32"/>
          <w:szCs w:val="32"/>
        </w:rPr>
      </w:pPr>
      <w:proofErr w:type="spellStart"/>
      <w:r w:rsidRPr="00605936">
        <w:rPr>
          <w:rFonts w:asciiTheme="majorHAnsi" w:hAnsiTheme="majorHAnsi" w:cstheme="majorHAnsi"/>
          <w:b/>
          <w:bCs/>
          <w:sz w:val="32"/>
          <w:szCs w:val="32"/>
        </w:rPr>
        <w:t>Správa</w:t>
      </w:r>
      <w:proofErr w:type="spellEnd"/>
      <w:r w:rsidRPr="00605936">
        <w:rPr>
          <w:rFonts w:asciiTheme="majorHAnsi" w:hAnsiTheme="majorHAnsi" w:cstheme="majorHAnsi"/>
          <w:b/>
          <w:bCs/>
          <w:sz w:val="32"/>
          <w:szCs w:val="32"/>
        </w:rPr>
        <w:t xml:space="preserve"> o teste – </w:t>
      </w:r>
      <w:proofErr w:type="spellStart"/>
      <w:r w:rsidRPr="00605936">
        <w:rPr>
          <w:rFonts w:asciiTheme="majorHAnsi" w:hAnsiTheme="majorHAnsi" w:cstheme="majorHAnsi"/>
          <w:b/>
          <w:bCs/>
          <w:sz w:val="32"/>
          <w:szCs w:val="32"/>
        </w:rPr>
        <w:t>Návod</w:t>
      </w:r>
      <w:proofErr w:type="spellEnd"/>
      <w:r w:rsidRPr="00605936">
        <w:rPr>
          <w:rFonts w:asciiTheme="majorHAnsi" w:hAnsiTheme="majorHAnsi" w:cstheme="majorHAnsi"/>
          <w:b/>
          <w:bCs/>
          <w:sz w:val="32"/>
          <w:szCs w:val="32"/>
        </w:rPr>
        <w:t xml:space="preserve"> </w:t>
      </w:r>
      <w:proofErr w:type="spellStart"/>
      <w:r w:rsidRPr="00605936">
        <w:rPr>
          <w:rFonts w:asciiTheme="majorHAnsi" w:hAnsiTheme="majorHAnsi" w:cstheme="majorHAnsi"/>
          <w:b/>
          <w:bCs/>
          <w:sz w:val="32"/>
          <w:szCs w:val="32"/>
        </w:rPr>
        <w:t>na</w:t>
      </w:r>
      <w:proofErr w:type="spellEnd"/>
      <w:r w:rsidRPr="00605936">
        <w:rPr>
          <w:rFonts w:asciiTheme="majorHAnsi" w:hAnsiTheme="majorHAnsi" w:cstheme="majorHAnsi"/>
          <w:b/>
          <w:bCs/>
          <w:sz w:val="32"/>
          <w:szCs w:val="32"/>
        </w:rPr>
        <w:t xml:space="preserve"> </w:t>
      </w:r>
      <w:proofErr w:type="spellStart"/>
      <w:r w:rsidRPr="00605936">
        <w:rPr>
          <w:rFonts w:asciiTheme="majorHAnsi" w:hAnsiTheme="majorHAnsi" w:cstheme="majorHAnsi"/>
          <w:b/>
          <w:bCs/>
          <w:sz w:val="32"/>
          <w:szCs w:val="32"/>
        </w:rPr>
        <w:t>použitie</w:t>
      </w:r>
      <w:proofErr w:type="spellEnd"/>
      <w:r w:rsidRPr="00605936">
        <w:rPr>
          <w:rFonts w:asciiTheme="majorHAnsi" w:hAnsiTheme="majorHAnsi" w:cstheme="majorHAnsi"/>
          <w:b/>
          <w:bCs/>
          <w:sz w:val="32"/>
          <w:szCs w:val="32"/>
        </w:rPr>
        <w:t xml:space="preserve"> </w:t>
      </w:r>
      <w:proofErr w:type="spellStart"/>
      <w:r w:rsidRPr="00605936">
        <w:rPr>
          <w:rFonts w:asciiTheme="majorHAnsi" w:hAnsiTheme="majorHAnsi" w:cstheme="majorHAnsi"/>
          <w:b/>
          <w:bCs/>
          <w:sz w:val="32"/>
          <w:szCs w:val="32"/>
        </w:rPr>
        <w:t>šablóny</w:t>
      </w:r>
      <w:proofErr w:type="spellEnd"/>
    </w:p>
    <w:p w14:paraId="6D571DDE" w14:textId="7B7DA14C" w:rsidR="006A0FAB" w:rsidRPr="002417DF" w:rsidRDefault="00605936" w:rsidP="00FC6D37">
      <w:pPr>
        <w:rPr>
          <w:rFonts w:ascii="Calibri" w:hAnsi="Calibri" w:cs="Calibri"/>
          <w:sz w:val="24"/>
          <w:szCs w:val="24"/>
        </w:rPr>
      </w:pPr>
      <w:proofErr w:type="spellStart"/>
      <w:r w:rsidRPr="00605936">
        <w:rPr>
          <w:rFonts w:ascii="Calibri" w:hAnsi="Calibri" w:cs="Calibri"/>
          <w:sz w:val="24"/>
          <w:szCs w:val="24"/>
        </w:rPr>
        <w:t>Tento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dokument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slúži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ako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ukážková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šablóna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ktorá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demonštruje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ako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vytvárať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605936">
        <w:rPr>
          <w:rFonts w:ascii="Calibri" w:hAnsi="Calibri" w:cs="Calibri"/>
          <w:sz w:val="24"/>
          <w:szCs w:val="24"/>
        </w:rPr>
        <w:t>používať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šablóny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správ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formáte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Word. </w:t>
      </w:r>
      <w:proofErr w:type="spellStart"/>
      <w:r w:rsidRPr="00605936">
        <w:rPr>
          <w:rFonts w:ascii="Calibri" w:hAnsi="Calibri" w:cs="Calibri"/>
          <w:sz w:val="24"/>
          <w:szCs w:val="24"/>
        </w:rPr>
        <w:t>Cieľom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je </w:t>
      </w:r>
      <w:proofErr w:type="spellStart"/>
      <w:r w:rsidRPr="00605936">
        <w:rPr>
          <w:rFonts w:ascii="Calibri" w:hAnsi="Calibri" w:cs="Calibri"/>
          <w:sz w:val="24"/>
          <w:szCs w:val="24"/>
        </w:rPr>
        <w:t>definovať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štruktúru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vašej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správy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vrátane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formátovania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obrázkov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605936">
        <w:rPr>
          <w:rFonts w:ascii="Calibri" w:hAnsi="Calibri" w:cs="Calibri"/>
          <w:sz w:val="24"/>
          <w:szCs w:val="24"/>
        </w:rPr>
        <w:t>tabuliek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605936">
        <w:rPr>
          <w:rFonts w:ascii="Calibri" w:hAnsi="Calibri" w:cs="Calibri"/>
          <w:sz w:val="24"/>
          <w:szCs w:val="24"/>
        </w:rPr>
        <w:t>Následne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nahraďte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reálne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hodnoty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zástupnými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prvkami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formáte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 w:rsidRPr="002417DF">
        <w:rPr>
          <w:rFonts w:ascii="Calibri" w:hAnsi="Calibri" w:cs="Calibri"/>
          <w:b/>
          <w:bCs/>
          <w:color w:val="6431F5"/>
          <w:sz w:val="24"/>
          <w:szCs w:val="24"/>
        </w:rPr>
        <w:t>{placeholder}</w:t>
      </w:r>
      <w:r w:rsidRPr="002417DF">
        <w:rPr>
          <w:rFonts w:ascii="Calibri" w:hAnsi="Calibri" w:cs="Calibri"/>
          <w:sz w:val="24"/>
          <w:szCs w:val="24"/>
        </w:rPr>
        <w:t>.</w:t>
      </w:r>
    </w:p>
    <w:p w14:paraId="55AB9D40" w14:textId="77777777" w:rsidR="00605936" w:rsidRPr="00605936" w:rsidRDefault="00605936" w:rsidP="00605936">
      <w:pPr>
        <w:rPr>
          <w:rFonts w:ascii="Calibri" w:hAnsi="Calibri" w:cs="Calibri"/>
          <w:sz w:val="24"/>
          <w:szCs w:val="24"/>
        </w:rPr>
      </w:pPr>
      <w:proofErr w:type="spellStart"/>
      <w:r w:rsidRPr="00605936">
        <w:rPr>
          <w:rFonts w:ascii="Calibri" w:hAnsi="Calibri" w:cs="Calibri"/>
          <w:sz w:val="24"/>
          <w:szCs w:val="24"/>
        </w:rPr>
        <w:t>Nasledujúce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časti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vysvetľujú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použitie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týchto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zástupných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prvkov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v </w:t>
      </w:r>
      <w:proofErr w:type="spellStart"/>
      <w:r w:rsidRPr="00605936">
        <w:rPr>
          <w:rFonts w:ascii="Calibri" w:hAnsi="Calibri" w:cs="Calibri"/>
          <w:sz w:val="24"/>
          <w:szCs w:val="24"/>
        </w:rPr>
        <w:t>rôznych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scenároch</w:t>
      </w:r>
      <w:proofErr w:type="spellEnd"/>
      <w:r w:rsidRPr="00605936">
        <w:rPr>
          <w:rFonts w:ascii="Calibri" w:hAnsi="Calibri" w:cs="Calibri"/>
          <w:sz w:val="24"/>
          <w:szCs w:val="24"/>
        </w:rPr>
        <w:t>.</w:t>
      </w:r>
    </w:p>
    <w:p w14:paraId="468F39DB" w14:textId="0B7F0BA7" w:rsidR="006A0FAB" w:rsidRPr="00605936" w:rsidRDefault="00605936" w:rsidP="00605936">
      <w:pPr>
        <w:rPr>
          <w:rFonts w:asciiTheme="majorHAnsi" w:eastAsia="Times New Roman" w:hAnsiTheme="majorHAnsi" w:cstheme="majorHAnsi"/>
          <w:sz w:val="28"/>
          <w:szCs w:val="28"/>
          <w:lang w:val="cs-CZ" w:eastAsia="cs-CZ"/>
        </w:rPr>
      </w:pPr>
      <w:r w:rsidRPr="00605936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 xml:space="preserve">1. </w:t>
      </w:r>
      <w:proofErr w:type="spellStart"/>
      <w:r w:rsidRPr="00605936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Vkladanie</w:t>
      </w:r>
      <w:proofErr w:type="spellEnd"/>
      <w:r w:rsidRPr="00605936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 xml:space="preserve"> jednoduchých </w:t>
      </w:r>
      <w:proofErr w:type="spellStart"/>
      <w:r w:rsidRPr="00605936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hodnôt</w:t>
      </w:r>
      <w:proofErr w:type="spellEnd"/>
    </w:p>
    <w:p w14:paraId="0A76384C" w14:textId="77777777" w:rsidR="00605936" w:rsidRDefault="00605936">
      <w:pPr>
        <w:rPr>
          <w:rFonts w:ascii="Calibri" w:hAnsi="Calibri" w:cs="Calibri"/>
          <w:sz w:val="24"/>
          <w:szCs w:val="24"/>
        </w:rPr>
      </w:pPr>
      <w:r w:rsidRPr="00605936">
        <w:rPr>
          <w:rFonts w:ascii="Calibri" w:hAnsi="Calibri" w:cs="Calibri"/>
          <w:sz w:val="24"/>
          <w:szCs w:val="24"/>
        </w:rPr>
        <w:t xml:space="preserve">Ak </w:t>
      </w:r>
      <w:proofErr w:type="spellStart"/>
      <w:r w:rsidRPr="00605936">
        <w:rPr>
          <w:rFonts w:ascii="Calibri" w:hAnsi="Calibri" w:cs="Calibri"/>
          <w:sz w:val="24"/>
          <w:szCs w:val="24"/>
        </w:rPr>
        <w:t>chcete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vložiť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jednoduchú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hodnotu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napríklad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čas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vytvorenia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správy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použite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zástupný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prvok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nasledovne</w:t>
      </w:r>
      <w:proofErr w:type="spellEnd"/>
      <w:r w:rsidRPr="00605936">
        <w:rPr>
          <w:rFonts w:ascii="Calibri" w:hAnsi="Calibri" w:cs="Calibri"/>
          <w:sz w:val="24"/>
          <w:szCs w:val="24"/>
        </w:rPr>
        <w:t>:</w:t>
      </w:r>
    </w:p>
    <w:p w14:paraId="7B524C0F" w14:textId="5B1A7630" w:rsidR="0077066B" w:rsidRDefault="00605936">
      <w:pPr>
        <w:rPr>
          <w:rFonts w:ascii="Calibri" w:hAnsi="Calibri" w:cs="Calibri"/>
          <w:sz w:val="24"/>
          <w:szCs w:val="24"/>
        </w:rPr>
      </w:pPr>
      <w:proofErr w:type="spellStart"/>
      <w:r w:rsidRPr="00605936">
        <w:rPr>
          <w:rFonts w:ascii="Calibri" w:hAnsi="Calibri" w:cs="Calibri"/>
          <w:sz w:val="24"/>
          <w:szCs w:val="24"/>
        </w:rPr>
        <w:t>Vytvorené</w:t>
      </w:r>
      <w:proofErr w:type="spellEnd"/>
      <w:r w:rsidRPr="00605936">
        <w:rPr>
          <w:rFonts w:ascii="Calibri" w:hAnsi="Calibri" w:cs="Calibri"/>
          <w:sz w:val="24"/>
          <w:szCs w:val="24"/>
        </w:rPr>
        <w:t>:</w:t>
      </w:r>
      <w:r w:rsidRPr="0077066B">
        <w:rPr>
          <w:rFonts w:ascii="Calibri" w:hAnsi="Calibri" w:cs="Calibri"/>
          <w:sz w:val="24"/>
          <w:szCs w:val="24"/>
        </w:rPr>
        <w:t xml:space="preserve">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{</w:t>
      </w:r>
      <w:proofErr w:type="spellStart"/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dateTimeCreate</w:t>
      </w:r>
      <w:proofErr w:type="spellEnd"/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}</w:t>
      </w:r>
    </w:p>
    <w:p w14:paraId="7A0F11BA" w14:textId="77777777" w:rsidR="00605936" w:rsidRDefault="00605936" w:rsidP="001E1632">
      <w:pPr>
        <w:rPr>
          <w:rFonts w:ascii="Calibri" w:hAnsi="Calibri" w:cs="Calibri"/>
          <w:sz w:val="24"/>
          <w:szCs w:val="24"/>
        </w:rPr>
      </w:pPr>
      <w:r w:rsidRPr="00605936">
        <w:rPr>
          <w:rFonts w:ascii="Calibri" w:hAnsi="Calibri" w:cs="Calibri"/>
          <w:sz w:val="24"/>
          <w:szCs w:val="24"/>
        </w:rPr>
        <w:t xml:space="preserve">Na </w:t>
      </w:r>
      <w:proofErr w:type="spellStart"/>
      <w:r w:rsidRPr="00605936">
        <w:rPr>
          <w:rFonts w:ascii="Calibri" w:hAnsi="Calibri" w:cs="Calibri"/>
          <w:sz w:val="24"/>
          <w:szCs w:val="24"/>
        </w:rPr>
        <w:t>vloženie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ľubovoľnej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používateľsky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definovanej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premennej</w:t>
      </w:r>
      <w:proofErr w:type="spellEnd"/>
      <w:r w:rsidRPr="00605936">
        <w:rPr>
          <w:rFonts w:ascii="Calibri" w:hAnsi="Calibri" w:cs="Calibri"/>
          <w:sz w:val="24"/>
          <w:szCs w:val="24"/>
        </w:rPr>
        <w:t>:</w:t>
      </w:r>
    </w:p>
    <w:p w14:paraId="07A74AC4" w14:textId="27C52A4B" w:rsidR="002C09B6" w:rsidRDefault="00605936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  <w:proofErr w:type="spellStart"/>
      <w:r w:rsidRPr="00605936">
        <w:rPr>
          <w:rFonts w:ascii="Calibri" w:hAnsi="Calibri" w:cs="Calibri"/>
          <w:sz w:val="24"/>
          <w:szCs w:val="24"/>
        </w:rPr>
        <w:t>Premenná</w:t>
      </w:r>
      <w:proofErr w:type="spellEnd"/>
      <w:r w:rsidRPr="0077066B">
        <w:rPr>
          <w:rFonts w:ascii="Calibri" w:hAnsi="Calibri" w:cs="Calibri"/>
          <w:sz w:val="24"/>
          <w:szCs w:val="24"/>
        </w:rPr>
        <w:t xml:space="preserve">: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{variable}</w:t>
      </w:r>
    </w:p>
    <w:p w14:paraId="021EE7D8" w14:textId="77777777" w:rsidR="002C09B6" w:rsidRDefault="002C09B6" w:rsidP="002C09B6">
      <w:pPr>
        <w:pStyle w:val="Nadpis1"/>
        <w:spacing w:before="120" w:after="120"/>
        <w:rPr>
          <w:color w:val="000000" w:themeColor="text1"/>
        </w:rPr>
      </w:pPr>
    </w:p>
    <w:p w14:paraId="57C16E9D" w14:textId="3E41E624" w:rsidR="002C09B6" w:rsidRPr="00605936" w:rsidRDefault="00605936" w:rsidP="002C09B6">
      <w:pPr>
        <w:pStyle w:val="Nadpis1"/>
        <w:spacing w:before="120" w:after="120"/>
        <w:rPr>
          <w:color w:val="000000" w:themeColor="text1"/>
        </w:rPr>
      </w:pPr>
      <w:r w:rsidRPr="00605936">
        <w:rPr>
          <w:color w:val="000000" w:themeColor="text1"/>
        </w:rPr>
        <w:t xml:space="preserve">2. </w:t>
      </w:r>
      <w:proofErr w:type="spellStart"/>
      <w:r w:rsidRPr="00605936">
        <w:rPr>
          <w:color w:val="000000" w:themeColor="text1"/>
        </w:rPr>
        <w:t>Vkladanie</w:t>
      </w:r>
      <w:proofErr w:type="spellEnd"/>
      <w:r w:rsidRPr="00605936">
        <w:rPr>
          <w:color w:val="000000" w:themeColor="text1"/>
        </w:rPr>
        <w:t xml:space="preserve"> </w:t>
      </w:r>
      <w:proofErr w:type="spellStart"/>
      <w:r w:rsidRPr="00605936">
        <w:rPr>
          <w:color w:val="000000" w:themeColor="text1"/>
        </w:rPr>
        <w:t>tabuliek</w:t>
      </w:r>
      <w:proofErr w:type="spellEnd"/>
    </w:p>
    <w:p w14:paraId="25CF45E4" w14:textId="3789FE69" w:rsidR="00605936" w:rsidRPr="00605936" w:rsidRDefault="00605936" w:rsidP="00605936">
      <w:pPr>
        <w:rPr>
          <w:rFonts w:ascii="Calibri" w:hAnsi="Calibri" w:cs="Calibri"/>
          <w:sz w:val="24"/>
          <w:szCs w:val="24"/>
        </w:rPr>
      </w:pPr>
      <w:proofErr w:type="spellStart"/>
      <w:r w:rsidRPr="00605936">
        <w:rPr>
          <w:rFonts w:ascii="Calibri" w:hAnsi="Calibri" w:cs="Calibri"/>
          <w:sz w:val="24"/>
          <w:szCs w:val="24"/>
        </w:rPr>
        <w:t>Tabuľky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je </w:t>
      </w:r>
      <w:proofErr w:type="spellStart"/>
      <w:r w:rsidRPr="00605936">
        <w:rPr>
          <w:rFonts w:ascii="Calibri" w:hAnsi="Calibri" w:cs="Calibri"/>
          <w:sz w:val="24"/>
          <w:szCs w:val="24"/>
        </w:rPr>
        <w:t>možné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dynamicky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generovať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na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základe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kolekcií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605936">
        <w:rPr>
          <w:rFonts w:ascii="Calibri" w:hAnsi="Calibri" w:cs="Calibri"/>
          <w:sz w:val="24"/>
          <w:szCs w:val="24"/>
        </w:rPr>
        <w:t>Vytvorte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Worde </w:t>
      </w:r>
      <w:proofErr w:type="spellStart"/>
      <w:r w:rsidRPr="00605936">
        <w:rPr>
          <w:rFonts w:ascii="Calibri" w:hAnsi="Calibri" w:cs="Calibri"/>
          <w:sz w:val="24"/>
          <w:szCs w:val="24"/>
        </w:rPr>
        <w:t>tabuľku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s </w:t>
      </w:r>
      <w:proofErr w:type="spellStart"/>
      <w:r w:rsidRPr="00605936">
        <w:rPr>
          <w:rFonts w:ascii="Calibri" w:hAnsi="Calibri" w:cs="Calibri"/>
          <w:sz w:val="24"/>
          <w:szCs w:val="24"/>
        </w:rPr>
        <w:t>požadovaným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počtom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stĺpcov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605936">
        <w:rPr>
          <w:rFonts w:ascii="Calibri" w:hAnsi="Calibri" w:cs="Calibri"/>
          <w:sz w:val="24"/>
          <w:szCs w:val="24"/>
        </w:rPr>
        <w:t>použite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nasledovnú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syntax:</w:t>
      </w:r>
    </w:p>
    <w:tbl>
      <w:tblPr>
        <w:tblStyle w:val="Prosttabulka4"/>
        <w:tblW w:w="4885" w:type="pct"/>
        <w:tblBorders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4322"/>
        <w:gridCol w:w="2983"/>
        <w:gridCol w:w="2051"/>
      </w:tblGrid>
      <w:tr w:rsidR="002250DA" w:rsidRPr="00EE569D" w14:paraId="3979FF17" w14:textId="77777777" w:rsidTr="002250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shd w:val="clear" w:color="auto" w:fill="6431F5"/>
            <w:vAlign w:val="center"/>
          </w:tcPr>
          <w:p w14:paraId="5989516F" w14:textId="18F17DBB" w:rsidR="002250DA" w:rsidRPr="0077066B" w:rsidRDefault="002250DA" w:rsidP="002250DA">
            <w:pPr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proofErr w:type="spellStart"/>
            <w:r w:rsidRPr="0077066B"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D</w:t>
            </w:r>
            <w:r w:rsidR="003720BA"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átum</w:t>
            </w:r>
            <w:proofErr w:type="spellEnd"/>
          </w:p>
        </w:tc>
        <w:tc>
          <w:tcPr>
            <w:tcW w:w="1594" w:type="pct"/>
            <w:shd w:val="clear" w:color="auto" w:fill="6431F5"/>
            <w:vAlign w:val="center"/>
          </w:tcPr>
          <w:p w14:paraId="0405EE7D" w14:textId="6F568040" w:rsidR="002250DA" w:rsidRPr="0077066B" w:rsidRDefault="003720BA" w:rsidP="00225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84C8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1</w:t>
            </w:r>
          </w:p>
        </w:tc>
        <w:tc>
          <w:tcPr>
            <w:tcW w:w="1096" w:type="pct"/>
            <w:shd w:val="clear" w:color="auto" w:fill="6431F5"/>
            <w:vAlign w:val="center"/>
          </w:tcPr>
          <w:p w14:paraId="729AD8BF" w14:textId="17F26688" w:rsidR="002250DA" w:rsidRPr="0077066B" w:rsidRDefault="003720BA" w:rsidP="00225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2</w:t>
            </w:r>
          </w:p>
        </w:tc>
      </w:tr>
      <w:tr w:rsidR="002250DA" w:rsidRPr="00E54895" w14:paraId="1B6C3851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183BD7D2" w14:textId="0FFB5982" w:rsidR="002250DA" w:rsidRPr="002250DA" w:rsidRDefault="002250DA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{FOR row IN </w:t>
            </w:r>
            <w:proofErr w:type="spellStart"/>
            <w:r w:rsidR="003720B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tagValues</w:t>
            </w:r>
            <w:proofErr w:type="spellEnd"/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4AD34B2F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6F8373F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</w:tr>
      <w:tr w:rsidR="002250DA" w:rsidRPr="00E54895" w14:paraId="75907A7F" w14:textId="77777777" w:rsidTr="002250D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21B93965" w14:textId="523EBFE7" w:rsidR="002250DA" w:rsidRPr="002250DA" w:rsidRDefault="002250DA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{$row.</w:t>
            </w:r>
            <w:r w:rsidR="003720B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tf</w:t>
            </w: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59DB937C" w14:textId="42875DC0" w:rsidR="002250DA" w:rsidRPr="0077066B" w:rsidRDefault="002250DA" w:rsidP="002250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{$</w:t>
            </w:r>
            <w:proofErr w:type="gramStart"/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row.</w:t>
            </w:r>
            <w:r w:rsidR="003720BA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tag</w:t>
            </w:r>
            <w:proofErr w:type="gramEnd"/>
            <w:r w:rsidR="003720BA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096" w:type="pct"/>
            <w:vAlign w:val="center"/>
          </w:tcPr>
          <w:p w14:paraId="57B5D3F0" w14:textId="1ACFF8D7" w:rsidR="002250DA" w:rsidRPr="0077066B" w:rsidRDefault="002250DA" w:rsidP="002250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{$</w:t>
            </w:r>
            <w:proofErr w:type="gramStart"/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row.</w:t>
            </w:r>
            <w:r w:rsidR="003720BA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tag</w:t>
            </w:r>
            <w:proofErr w:type="gramEnd"/>
            <w:r w:rsidR="003720BA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2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</w:tr>
      <w:tr w:rsidR="002250DA" w:rsidRPr="00E54895" w14:paraId="30F34A7B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42B851F2" w14:textId="77777777" w:rsidR="002250DA" w:rsidRPr="002250DA" w:rsidRDefault="002250DA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{END-FOR row}</w:t>
            </w:r>
          </w:p>
        </w:tc>
        <w:tc>
          <w:tcPr>
            <w:tcW w:w="1594" w:type="pct"/>
            <w:vAlign w:val="center"/>
          </w:tcPr>
          <w:p w14:paraId="342C9BD6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E63424D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</w:tr>
    </w:tbl>
    <w:p w14:paraId="6FA1FED2" w14:textId="77777777" w:rsidR="00403129" w:rsidRDefault="00403129" w:rsidP="00FC6D37">
      <w:pPr>
        <w:pStyle w:val="Nadpis1"/>
        <w:spacing w:before="120" w:after="120"/>
        <w:rPr>
          <w:color w:val="000000" w:themeColor="text1"/>
        </w:rPr>
      </w:pPr>
    </w:p>
    <w:p w14:paraId="3206D368" w14:textId="77777777" w:rsidR="003720BA" w:rsidRDefault="003720BA">
      <w:pPr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</w:pPr>
      <w:r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br w:type="page"/>
      </w:r>
    </w:p>
    <w:p w14:paraId="7663B271" w14:textId="43F1E5B9" w:rsidR="006A0FAB" w:rsidRPr="00605936" w:rsidRDefault="00605936" w:rsidP="00605936">
      <w:pPr>
        <w:rPr>
          <w:rFonts w:asciiTheme="majorHAnsi" w:eastAsia="Times New Roman" w:hAnsiTheme="majorHAnsi" w:cstheme="majorHAnsi"/>
          <w:sz w:val="28"/>
          <w:szCs w:val="28"/>
          <w:lang w:val="cs-CZ" w:eastAsia="cs-CZ"/>
        </w:rPr>
      </w:pPr>
      <w:r w:rsidRPr="00605936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lastRenderedPageBreak/>
        <w:t xml:space="preserve">3. </w:t>
      </w:r>
      <w:proofErr w:type="spellStart"/>
      <w:r w:rsidRPr="00605936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Vkladanie</w:t>
      </w:r>
      <w:proofErr w:type="spellEnd"/>
      <w:r w:rsidRPr="00605936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 xml:space="preserve"> </w:t>
      </w:r>
      <w:proofErr w:type="spellStart"/>
      <w:r w:rsidRPr="00605936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grafov</w:t>
      </w:r>
      <w:proofErr w:type="spellEnd"/>
    </w:p>
    <w:p w14:paraId="7E76A7C8" w14:textId="6A34904A" w:rsidR="002417DF" w:rsidRPr="00605936" w:rsidRDefault="00605936" w:rsidP="001E1632">
      <w:pPr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7624F651" wp14:editId="5803F59B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2977515" cy="1801495"/>
            <wp:effectExtent l="0" t="0" r="0" b="8255"/>
            <wp:wrapTight wrapText="bothSides">
              <wp:wrapPolygon edited="0">
                <wp:start x="0" y="0"/>
                <wp:lineTo x="0" y="21471"/>
                <wp:lineTo x="21420" y="21471"/>
                <wp:lineTo x="21420" y="0"/>
                <wp:lineTo x="0" y="0"/>
              </wp:wrapPolygon>
            </wp:wrapTight>
            <wp:docPr id="15474798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5936">
        <w:rPr>
          <w:rFonts w:ascii="Calibri" w:hAnsi="Calibri" w:cs="Calibri"/>
          <w:noProof/>
          <w:sz w:val="24"/>
          <w:szCs w:val="24"/>
        </w:rPr>
        <w:t>Vložte zástupný obrázok na miesto, kde sa má zobraziť graf. Následne v časti Obrázok editora blokov nahraďte tento obrázok vygenerovaným grafom. Tento spôsob zachová formátovanie a veľkosť definovanú vo vašej šablóne Word</w:t>
      </w:r>
      <w:r w:rsidR="009B4CD3">
        <w:rPr>
          <w:noProof/>
          <w:color w:val="000000" w:themeColor="text1"/>
        </w:rPr>
        <w:t>.</w:t>
      </w:r>
    </w:p>
    <w:p w14:paraId="270C9C22" w14:textId="77777777" w:rsidR="002C09B6" w:rsidRDefault="002C09B6" w:rsidP="001E1632">
      <w:pPr>
        <w:rPr>
          <w:sz w:val="24"/>
          <w:szCs w:val="24"/>
        </w:rPr>
      </w:pPr>
    </w:p>
    <w:p w14:paraId="6B3821E1" w14:textId="77777777" w:rsidR="003720BA" w:rsidRDefault="003720BA" w:rsidP="002C09B6">
      <w:pPr>
        <w:rPr>
          <w:rFonts w:ascii="Calibri" w:hAnsi="Calibri" w:cs="Calibri"/>
          <w:sz w:val="24"/>
          <w:szCs w:val="24"/>
        </w:rPr>
      </w:pPr>
    </w:p>
    <w:p w14:paraId="19A8F36D" w14:textId="4AE91785" w:rsidR="00605936" w:rsidRDefault="00605936" w:rsidP="002C09B6">
      <w:pPr>
        <w:rPr>
          <w:rFonts w:ascii="Calibri" w:hAnsi="Calibri" w:cs="Calibri"/>
          <w:sz w:val="24"/>
          <w:szCs w:val="24"/>
        </w:rPr>
      </w:pPr>
      <w:proofErr w:type="spellStart"/>
      <w:r w:rsidRPr="00605936">
        <w:rPr>
          <w:rFonts w:ascii="Calibri" w:hAnsi="Calibri" w:cs="Calibri"/>
          <w:sz w:val="24"/>
          <w:szCs w:val="24"/>
        </w:rPr>
        <w:t>Alternatívne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môžete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vložiť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grafy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použitím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kľúčového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slova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r w:rsidRPr="00605936">
        <w:rPr>
          <w:rFonts w:ascii="Calibri" w:hAnsi="Calibri" w:cs="Calibri"/>
          <w:b/>
          <w:bCs/>
          <w:color w:val="6431F5"/>
          <w:sz w:val="24"/>
          <w:szCs w:val="24"/>
        </w:rPr>
        <w:t>IMAGE</w:t>
      </w:r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nasledovaného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príkazom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b/>
          <w:bCs/>
          <w:color w:val="6431F5"/>
          <w:sz w:val="24"/>
          <w:szCs w:val="24"/>
        </w:rPr>
        <w:t>createChart</w:t>
      </w:r>
      <w:proofErr w:type="spellEnd"/>
      <w:r w:rsidRPr="00605936">
        <w:rPr>
          <w:rFonts w:ascii="Calibri" w:hAnsi="Calibri" w:cs="Calibri"/>
          <w:color w:val="6431F5"/>
          <w:sz w:val="24"/>
          <w:szCs w:val="24"/>
        </w:rPr>
        <w:t xml:space="preserve"> </w:t>
      </w:r>
      <w:proofErr w:type="gramStart"/>
      <w:r w:rsidRPr="00605936">
        <w:rPr>
          <w:rFonts w:ascii="Calibri" w:hAnsi="Calibri" w:cs="Calibri"/>
          <w:sz w:val="24"/>
          <w:szCs w:val="24"/>
        </w:rPr>
        <w:t>a</w:t>
      </w:r>
      <w:proofErr w:type="gram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indexom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napríklad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takto</w:t>
      </w:r>
      <w:proofErr w:type="spellEnd"/>
      <w:r w:rsidRPr="00605936">
        <w:rPr>
          <w:rFonts w:ascii="Calibri" w:hAnsi="Calibri" w:cs="Calibri"/>
          <w:sz w:val="24"/>
          <w:szCs w:val="24"/>
        </w:rPr>
        <w:t>:</w:t>
      </w:r>
    </w:p>
    <w:p w14:paraId="6E0A9CA8" w14:textId="0B3C0C1A" w:rsidR="002C09B6" w:rsidRPr="0077066B" w:rsidRDefault="002C09B6" w:rsidP="002C09B6">
      <w:pPr>
        <w:rPr>
          <w:rFonts w:ascii="Calibri" w:hAnsi="Calibri" w:cs="Calibri"/>
          <w:b/>
          <w:bCs/>
          <w:sz w:val="24"/>
          <w:szCs w:val="24"/>
        </w:rPr>
      </w:pP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{IMAGE createChart1()}</w:t>
      </w:r>
    </w:p>
    <w:p w14:paraId="098B9D75" w14:textId="77777777" w:rsidR="002C09B6" w:rsidRDefault="002C09B6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1113E46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608FF98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315EB4F" w14:textId="77777777" w:rsidR="002C09B6" w:rsidRDefault="002C09B6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0ABC8BC5" w14:textId="77777777" w:rsidR="00605936" w:rsidRDefault="00605936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9B34765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E5FF863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7D2CE9EB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6786AE46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622E10D" w14:textId="77777777" w:rsidR="002C09B6" w:rsidRPr="001E1632" w:rsidRDefault="002C09B6" w:rsidP="001E1632">
      <w:pPr>
        <w:rPr>
          <w:sz w:val="24"/>
          <w:szCs w:val="24"/>
        </w:rPr>
      </w:pPr>
    </w:p>
    <w:p w14:paraId="2707A737" w14:textId="77777777" w:rsidR="003720BA" w:rsidRDefault="003720BA">
      <w:pPr>
        <w:rPr>
          <w:rFonts w:asciiTheme="majorHAnsi" w:eastAsiaTheme="majorEastAsia" w:hAnsiTheme="majorHAnsi" w:cstheme="majorBidi"/>
          <w:b/>
          <w:bCs/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br w:type="page"/>
      </w:r>
    </w:p>
    <w:p w14:paraId="0BA2468D" w14:textId="6378A966" w:rsidR="006A0FAB" w:rsidRPr="00FC6D37" w:rsidRDefault="00605936" w:rsidP="00FC6D37">
      <w:pPr>
        <w:pStyle w:val="Nadpis1"/>
        <w:spacing w:before="120" w:after="120"/>
        <w:rPr>
          <w:color w:val="000000" w:themeColor="text1"/>
          <w:sz w:val="32"/>
          <w:szCs w:val="32"/>
        </w:rPr>
      </w:pPr>
      <w:proofErr w:type="spellStart"/>
      <w:r w:rsidRPr="00605936">
        <w:rPr>
          <w:color w:val="000000" w:themeColor="text1"/>
          <w:sz w:val="32"/>
          <w:szCs w:val="32"/>
        </w:rPr>
        <w:lastRenderedPageBreak/>
        <w:t>Zhrnutie</w:t>
      </w:r>
      <w:proofErr w:type="spellEnd"/>
    </w:p>
    <w:p w14:paraId="6A0FC77C" w14:textId="77777777" w:rsidR="00605936" w:rsidRDefault="00605936" w:rsidP="00605936">
      <w:pPr>
        <w:rPr>
          <w:rFonts w:ascii="Calibri" w:hAnsi="Calibri" w:cs="Calibri"/>
          <w:sz w:val="24"/>
          <w:szCs w:val="24"/>
        </w:rPr>
      </w:pPr>
      <w:proofErr w:type="spellStart"/>
      <w:r w:rsidRPr="00605936">
        <w:rPr>
          <w:rFonts w:ascii="Calibri" w:hAnsi="Calibri" w:cs="Calibri"/>
          <w:sz w:val="24"/>
          <w:szCs w:val="24"/>
        </w:rPr>
        <w:t>Použite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túto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šablónu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ako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základ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na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tvorbu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vlastných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správ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605936">
        <w:rPr>
          <w:rFonts w:ascii="Calibri" w:hAnsi="Calibri" w:cs="Calibri"/>
          <w:sz w:val="24"/>
          <w:szCs w:val="24"/>
        </w:rPr>
        <w:t>Nahraďte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statický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obsah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zástupnými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prvkami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vkladajte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grafy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pomocou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r w:rsidRPr="00605936">
        <w:rPr>
          <w:rFonts w:ascii="Calibri" w:hAnsi="Calibri" w:cs="Calibri"/>
          <w:b/>
          <w:bCs/>
          <w:color w:val="6431F5"/>
          <w:sz w:val="24"/>
          <w:szCs w:val="24"/>
        </w:rPr>
        <w:t>IMAGE</w:t>
      </w:r>
      <w:r w:rsidRPr="00605936">
        <w:rPr>
          <w:rFonts w:ascii="Calibri" w:hAnsi="Calibri" w:cs="Calibri"/>
          <w:color w:val="6431F5"/>
          <w:sz w:val="24"/>
          <w:szCs w:val="24"/>
        </w:rPr>
        <w:t xml:space="preserve"> </w:t>
      </w:r>
      <w:r w:rsidRPr="00605936">
        <w:rPr>
          <w:rFonts w:ascii="Calibri" w:hAnsi="Calibri" w:cs="Calibri"/>
          <w:sz w:val="24"/>
          <w:szCs w:val="24"/>
        </w:rPr>
        <w:t xml:space="preserve">a </w:t>
      </w:r>
      <w:proofErr w:type="spellStart"/>
      <w:r w:rsidRPr="00605936">
        <w:rPr>
          <w:rFonts w:ascii="Calibri" w:hAnsi="Calibri" w:cs="Calibri"/>
          <w:sz w:val="24"/>
          <w:szCs w:val="24"/>
        </w:rPr>
        <w:t>generujte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dynamické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tabuľky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pomocou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cyklov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r w:rsidRPr="00605936">
        <w:rPr>
          <w:rFonts w:ascii="Calibri" w:hAnsi="Calibri" w:cs="Calibri"/>
          <w:b/>
          <w:bCs/>
          <w:color w:val="6431F5"/>
          <w:sz w:val="24"/>
          <w:szCs w:val="24"/>
        </w:rPr>
        <w:t>FOR</w:t>
      </w:r>
      <w:r w:rsidRPr="00605936">
        <w:rPr>
          <w:rFonts w:ascii="Calibri" w:hAnsi="Calibri" w:cs="Calibri"/>
          <w:sz w:val="24"/>
          <w:szCs w:val="24"/>
        </w:rPr>
        <w:t>.</w:t>
      </w:r>
    </w:p>
    <w:p w14:paraId="2EB7640B" w14:textId="491C9F15" w:rsidR="00605936" w:rsidRPr="00605936" w:rsidRDefault="00605936" w:rsidP="00605936">
      <w:pPr>
        <w:rPr>
          <w:rFonts w:ascii="Calibri" w:hAnsi="Calibri" w:cs="Calibri"/>
          <w:sz w:val="24"/>
          <w:szCs w:val="24"/>
        </w:rPr>
      </w:pPr>
      <w:proofErr w:type="spellStart"/>
      <w:r w:rsidRPr="00605936">
        <w:rPr>
          <w:rFonts w:ascii="Calibri" w:hAnsi="Calibri" w:cs="Calibri"/>
          <w:sz w:val="24"/>
          <w:szCs w:val="24"/>
        </w:rPr>
        <w:t>Uistite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sa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že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váš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zdroj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dát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poskytuje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požadované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premenné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605936">
        <w:rPr>
          <w:rFonts w:ascii="Calibri" w:hAnsi="Calibri" w:cs="Calibri"/>
          <w:sz w:val="24"/>
          <w:szCs w:val="24"/>
        </w:rPr>
        <w:t>funkcie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počas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behu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605936">
        <w:rPr>
          <w:rFonts w:ascii="Calibri" w:hAnsi="Calibri" w:cs="Calibri"/>
          <w:sz w:val="24"/>
          <w:szCs w:val="24"/>
        </w:rPr>
        <w:t>Správne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použitie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zástupných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prvkov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zabezpečí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že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vaša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šablóna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zostane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flexibilná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605936">
        <w:rPr>
          <w:rFonts w:ascii="Calibri" w:hAnsi="Calibri" w:cs="Calibri"/>
          <w:sz w:val="24"/>
          <w:szCs w:val="24"/>
        </w:rPr>
        <w:t>znovupoužiteľná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605936">
        <w:rPr>
          <w:rFonts w:ascii="Calibri" w:hAnsi="Calibri" w:cs="Calibri"/>
          <w:sz w:val="24"/>
          <w:szCs w:val="24"/>
        </w:rPr>
        <w:t>jednoduchá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na</w:t>
      </w:r>
      <w:proofErr w:type="spellEnd"/>
      <w:r w:rsidRPr="0060593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936">
        <w:rPr>
          <w:rFonts w:ascii="Calibri" w:hAnsi="Calibri" w:cs="Calibri"/>
          <w:sz w:val="24"/>
          <w:szCs w:val="24"/>
        </w:rPr>
        <w:t>údržbu</w:t>
      </w:r>
      <w:proofErr w:type="spellEnd"/>
      <w:r w:rsidRPr="00605936">
        <w:rPr>
          <w:rFonts w:ascii="Calibri" w:hAnsi="Calibri" w:cs="Calibri"/>
          <w:sz w:val="24"/>
          <w:szCs w:val="24"/>
        </w:rPr>
        <w:t>.</w:t>
      </w:r>
    </w:p>
    <w:p w14:paraId="4C85B6B0" w14:textId="77777777" w:rsidR="00605936" w:rsidRPr="00605936" w:rsidRDefault="00605936" w:rsidP="00605936">
      <w:pPr>
        <w:rPr>
          <w:rFonts w:ascii="Calibri" w:hAnsi="Calibri" w:cs="Calibri"/>
          <w:sz w:val="24"/>
          <w:szCs w:val="24"/>
        </w:rPr>
      </w:pPr>
    </w:p>
    <w:p w14:paraId="40BE5CB9" w14:textId="77777777" w:rsidR="00605936" w:rsidRPr="00605936" w:rsidRDefault="00605936" w:rsidP="00605936">
      <w:pPr>
        <w:rPr>
          <w:rFonts w:ascii="Calibri" w:hAnsi="Calibri" w:cs="Calibri"/>
          <w:sz w:val="24"/>
          <w:szCs w:val="24"/>
        </w:rPr>
      </w:pPr>
    </w:p>
    <w:p w14:paraId="61F7F66D" w14:textId="77777777" w:rsidR="00605936" w:rsidRPr="00605936" w:rsidRDefault="00605936" w:rsidP="00605936">
      <w:pPr>
        <w:rPr>
          <w:rFonts w:ascii="Calibri" w:hAnsi="Calibri" w:cs="Calibri"/>
          <w:sz w:val="24"/>
          <w:szCs w:val="24"/>
        </w:rPr>
      </w:pPr>
    </w:p>
    <w:p w14:paraId="00B5AFE8" w14:textId="77777777" w:rsidR="00605936" w:rsidRPr="00605936" w:rsidRDefault="00605936" w:rsidP="00605936">
      <w:pPr>
        <w:rPr>
          <w:rFonts w:ascii="Calibri" w:hAnsi="Calibri" w:cs="Calibri"/>
          <w:sz w:val="24"/>
          <w:szCs w:val="24"/>
        </w:rPr>
      </w:pPr>
    </w:p>
    <w:p w14:paraId="552A17DE" w14:textId="77777777" w:rsidR="00605936" w:rsidRPr="00605936" w:rsidRDefault="00605936" w:rsidP="00605936">
      <w:pPr>
        <w:rPr>
          <w:rFonts w:ascii="Calibri" w:hAnsi="Calibri" w:cs="Calibri"/>
          <w:sz w:val="24"/>
          <w:szCs w:val="24"/>
        </w:rPr>
      </w:pPr>
    </w:p>
    <w:p w14:paraId="25D86083" w14:textId="6DC5C7AD" w:rsidR="006A0FAB" w:rsidRPr="0077066B" w:rsidRDefault="006A0FAB" w:rsidP="00605936">
      <w:pPr>
        <w:rPr>
          <w:rFonts w:ascii="Calibri" w:hAnsi="Calibri" w:cs="Calibri"/>
          <w:sz w:val="24"/>
          <w:szCs w:val="24"/>
        </w:rPr>
      </w:pPr>
    </w:p>
    <w:sectPr w:rsidR="006A0FAB" w:rsidRPr="0077066B" w:rsidSect="002417D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7FD6C" w14:textId="77777777" w:rsidR="005B6808" w:rsidRDefault="005B6808" w:rsidP="005D761C">
      <w:pPr>
        <w:spacing w:after="0" w:line="240" w:lineRule="auto"/>
      </w:pPr>
      <w:r>
        <w:separator/>
      </w:r>
    </w:p>
  </w:endnote>
  <w:endnote w:type="continuationSeparator" w:id="0">
    <w:p w14:paraId="649BEEB2" w14:textId="77777777" w:rsidR="005B6808" w:rsidRDefault="005B6808" w:rsidP="005D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F5E37" w14:textId="77777777" w:rsidR="005B6808" w:rsidRDefault="005B6808" w:rsidP="005D761C">
      <w:pPr>
        <w:spacing w:after="0" w:line="240" w:lineRule="auto"/>
      </w:pPr>
      <w:r>
        <w:separator/>
      </w:r>
    </w:p>
  </w:footnote>
  <w:footnote w:type="continuationSeparator" w:id="0">
    <w:p w14:paraId="33E24977" w14:textId="77777777" w:rsidR="005B6808" w:rsidRDefault="005B6808" w:rsidP="005D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51E24" w14:textId="0B549F78" w:rsidR="005D761C" w:rsidRDefault="002E39AA">
    <w:pPr>
      <w:pStyle w:val="Zhlav"/>
    </w:pPr>
    <w:r>
      <w:rPr>
        <w:rFonts w:ascii="Calibri" w:hAnsi="Calibri" w:cs="Calibri"/>
        <w:noProof/>
        <w:sz w:val="24"/>
        <w:szCs w:val="24"/>
      </w:rPr>
      <w:drawing>
        <wp:inline distT="0" distB="0" distL="0" distR="0" wp14:anchorId="487686E6" wp14:editId="111E8C2B">
          <wp:extent cx="720000" cy="312691"/>
          <wp:effectExtent l="0" t="0" r="4445" b="5080"/>
          <wp:docPr id="80690529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312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0145890">
    <w:abstractNumId w:val="8"/>
  </w:num>
  <w:num w:numId="2" w16cid:durableId="929118772">
    <w:abstractNumId w:val="6"/>
  </w:num>
  <w:num w:numId="3" w16cid:durableId="1946493391">
    <w:abstractNumId w:val="5"/>
  </w:num>
  <w:num w:numId="4" w16cid:durableId="433134334">
    <w:abstractNumId w:val="4"/>
  </w:num>
  <w:num w:numId="5" w16cid:durableId="445924693">
    <w:abstractNumId w:val="7"/>
  </w:num>
  <w:num w:numId="6" w16cid:durableId="650061446">
    <w:abstractNumId w:val="3"/>
  </w:num>
  <w:num w:numId="7" w16cid:durableId="444884576">
    <w:abstractNumId w:val="2"/>
  </w:num>
  <w:num w:numId="8" w16cid:durableId="385766184">
    <w:abstractNumId w:val="1"/>
  </w:num>
  <w:num w:numId="9" w16cid:durableId="1180311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5BD9"/>
    <w:rsid w:val="00034616"/>
    <w:rsid w:val="000466E4"/>
    <w:rsid w:val="0006063C"/>
    <w:rsid w:val="000A297A"/>
    <w:rsid w:val="000B0BE0"/>
    <w:rsid w:val="000D5DFB"/>
    <w:rsid w:val="0011729E"/>
    <w:rsid w:val="00126DAA"/>
    <w:rsid w:val="0015074B"/>
    <w:rsid w:val="00190147"/>
    <w:rsid w:val="001D12E8"/>
    <w:rsid w:val="001E1632"/>
    <w:rsid w:val="002250DA"/>
    <w:rsid w:val="002417DF"/>
    <w:rsid w:val="00265811"/>
    <w:rsid w:val="0029639D"/>
    <w:rsid w:val="002A5EAC"/>
    <w:rsid w:val="002C09B6"/>
    <w:rsid w:val="002D2365"/>
    <w:rsid w:val="002E39AA"/>
    <w:rsid w:val="00326F90"/>
    <w:rsid w:val="003333AD"/>
    <w:rsid w:val="003373E2"/>
    <w:rsid w:val="00343901"/>
    <w:rsid w:val="0034550A"/>
    <w:rsid w:val="003720BA"/>
    <w:rsid w:val="0038028F"/>
    <w:rsid w:val="00397FD0"/>
    <w:rsid w:val="003D315B"/>
    <w:rsid w:val="00403129"/>
    <w:rsid w:val="0047762E"/>
    <w:rsid w:val="004B6573"/>
    <w:rsid w:val="004B6BA4"/>
    <w:rsid w:val="004D70B7"/>
    <w:rsid w:val="004F5598"/>
    <w:rsid w:val="00520C3B"/>
    <w:rsid w:val="00542E1D"/>
    <w:rsid w:val="005816E7"/>
    <w:rsid w:val="005A02C0"/>
    <w:rsid w:val="005B6808"/>
    <w:rsid w:val="005C4928"/>
    <w:rsid w:val="005D761C"/>
    <w:rsid w:val="00605936"/>
    <w:rsid w:val="00690834"/>
    <w:rsid w:val="006A0FAB"/>
    <w:rsid w:val="006C1820"/>
    <w:rsid w:val="0077066B"/>
    <w:rsid w:val="007B6A70"/>
    <w:rsid w:val="00822893"/>
    <w:rsid w:val="008A64DE"/>
    <w:rsid w:val="008B4447"/>
    <w:rsid w:val="00914E9E"/>
    <w:rsid w:val="009763BF"/>
    <w:rsid w:val="009B4CD3"/>
    <w:rsid w:val="009D01D5"/>
    <w:rsid w:val="009F5F2B"/>
    <w:rsid w:val="00AA1D8D"/>
    <w:rsid w:val="00AB5490"/>
    <w:rsid w:val="00AE3DE6"/>
    <w:rsid w:val="00B47730"/>
    <w:rsid w:val="00B612D2"/>
    <w:rsid w:val="00B7162C"/>
    <w:rsid w:val="00BB3F94"/>
    <w:rsid w:val="00BE5301"/>
    <w:rsid w:val="00C21230"/>
    <w:rsid w:val="00C24084"/>
    <w:rsid w:val="00C95AB1"/>
    <w:rsid w:val="00CB0664"/>
    <w:rsid w:val="00DD671A"/>
    <w:rsid w:val="00E200B5"/>
    <w:rsid w:val="00E22891"/>
    <w:rsid w:val="00E2577B"/>
    <w:rsid w:val="00E27874"/>
    <w:rsid w:val="00E54895"/>
    <w:rsid w:val="00F20871"/>
    <w:rsid w:val="00F40A1C"/>
    <w:rsid w:val="00FC693F"/>
    <w:rsid w:val="00FC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FBB31"/>
  <w14:defaultImageDpi w14:val="300"/>
  <w15:docId w15:val="{CE605B31-BDA0-F84E-AC98-163BADA0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rosttabulka4">
    <w:name w:val="Plain Table 4"/>
    <w:basedOn w:val="Normlntabulka"/>
    <w:uiPriority w:val="99"/>
    <w:rsid w:val="002250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Petr Svoboda</cp:lastModifiedBy>
  <cp:revision>4</cp:revision>
  <dcterms:created xsi:type="dcterms:W3CDTF">2025-08-13T20:19:00Z</dcterms:created>
  <dcterms:modified xsi:type="dcterms:W3CDTF">2025-08-19T07:09:00Z</dcterms:modified>
  <cp:category/>
</cp:coreProperties>
</file>