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0F581" w14:textId="55A3E2C0" w:rsidR="006A0FAB" w:rsidRPr="002E39AA" w:rsidRDefault="00FC6D37" w:rsidP="00FC6D37">
      <w:pPr>
        <w:pStyle w:val="Nadpis1"/>
        <w:spacing w:before="120" w:after="120"/>
        <w:rPr>
          <w:color w:val="000000" w:themeColor="text1"/>
        </w:rPr>
      </w:pPr>
      <w:r w:rsidRPr="00FC6D37">
        <w:rPr>
          <w:color w:val="000000" w:themeColor="text1"/>
          <w:sz w:val="32"/>
          <w:szCs w:val="32"/>
        </w:rPr>
        <w:t>Test Report</w:t>
      </w:r>
      <w:r w:rsidR="00914E9E">
        <w:rPr>
          <w:color w:val="000000" w:themeColor="text1"/>
          <w:sz w:val="32"/>
          <w:szCs w:val="32"/>
        </w:rPr>
        <w:t xml:space="preserve"> - </w:t>
      </w:r>
      <w:r w:rsidRPr="00FC6D37">
        <w:rPr>
          <w:color w:val="000000" w:themeColor="text1"/>
          <w:sz w:val="32"/>
          <w:szCs w:val="32"/>
        </w:rPr>
        <w:t>Template Usage Guid</w:t>
      </w:r>
      <w:r w:rsidR="002E39AA">
        <w:rPr>
          <w:color w:val="000000" w:themeColor="text1"/>
          <w:sz w:val="32"/>
          <w:szCs w:val="32"/>
        </w:rPr>
        <w:t>e</w:t>
      </w:r>
    </w:p>
    <w:p w14:paraId="6D571DDE" w14:textId="2EDF1D75" w:rsidR="006A0FAB" w:rsidRPr="002417DF" w:rsidRDefault="00000000" w:rsidP="00FC6D37">
      <w:pPr>
        <w:rPr>
          <w:rFonts w:ascii="Calibri" w:hAnsi="Calibri" w:cs="Calibri"/>
          <w:sz w:val="24"/>
          <w:szCs w:val="24"/>
        </w:rPr>
      </w:pPr>
      <w:r w:rsidRPr="002417DF">
        <w:rPr>
          <w:rFonts w:ascii="Calibri" w:hAnsi="Calibri" w:cs="Calibri"/>
          <w:sz w:val="24"/>
          <w:szCs w:val="24"/>
        </w:rPr>
        <w:t>This document serves as an example template to demonstrate how to build and use</w:t>
      </w:r>
      <w:r w:rsidR="0077066B">
        <w:rPr>
          <w:rFonts w:ascii="Calibri" w:hAnsi="Calibri" w:cs="Calibri"/>
          <w:sz w:val="24"/>
          <w:szCs w:val="24"/>
        </w:rPr>
        <w:t xml:space="preserve"> </w:t>
      </w:r>
      <w:r w:rsidRPr="002417DF">
        <w:rPr>
          <w:rFonts w:ascii="Calibri" w:hAnsi="Calibri" w:cs="Calibri"/>
          <w:sz w:val="24"/>
          <w:szCs w:val="24"/>
        </w:rPr>
        <w:t>Word-based report templates. The goal is to define the structure of your report, including formatting, images, and tables.</w:t>
      </w:r>
      <w:r w:rsidR="0077066B">
        <w:rPr>
          <w:rFonts w:ascii="Calibri" w:hAnsi="Calibri" w:cs="Calibri"/>
          <w:sz w:val="24"/>
          <w:szCs w:val="24"/>
        </w:rPr>
        <w:t xml:space="preserve"> </w:t>
      </w:r>
      <w:r w:rsidRPr="002417DF">
        <w:rPr>
          <w:rFonts w:ascii="Calibri" w:hAnsi="Calibri" w:cs="Calibri"/>
          <w:sz w:val="24"/>
          <w:szCs w:val="24"/>
        </w:rPr>
        <w:t xml:space="preserve">Then, replace real values with placeholders in the format </w:t>
      </w:r>
      <w:r w:rsidRPr="002417DF">
        <w:rPr>
          <w:rFonts w:ascii="Calibri" w:hAnsi="Calibri" w:cs="Calibri"/>
          <w:b/>
          <w:bCs/>
          <w:color w:val="6431F5"/>
          <w:sz w:val="24"/>
          <w:szCs w:val="24"/>
        </w:rPr>
        <w:t>{placeholder}</w:t>
      </w:r>
      <w:r w:rsidRPr="002417DF">
        <w:rPr>
          <w:rFonts w:ascii="Calibri" w:hAnsi="Calibri" w:cs="Calibri"/>
          <w:sz w:val="24"/>
          <w:szCs w:val="24"/>
        </w:rPr>
        <w:t>.</w:t>
      </w:r>
    </w:p>
    <w:p w14:paraId="2356733A" w14:textId="6FF6D2B5" w:rsidR="003D315B" w:rsidRPr="001E1632" w:rsidRDefault="00000000" w:rsidP="001E1632">
      <w:pPr>
        <w:rPr>
          <w:rFonts w:ascii="Calibri" w:hAnsi="Calibri" w:cs="Calibri"/>
          <w:sz w:val="24"/>
          <w:szCs w:val="24"/>
        </w:rPr>
      </w:pPr>
      <w:r w:rsidRPr="002417DF">
        <w:rPr>
          <w:rFonts w:ascii="Calibri" w:hAnsi="Calibri" w:cs="Calibri"/>
          <w:sz w:val="24"/>
          <w:szCs w:val="24"/>
        </w:rPr>
        <w:t>The following sections explain how to use these placeholders in different scenarios.</w:t>
      </w:r>
    </w:p>
    <w:p w14:paraId="468F39DB" w14:textId="4A7E7439" w:rsidR="006A0FAB" w:rsidRPr="00FC6D37" w:rsidRDefault="00000000" w:rsidP="00FC6D37">
      <w:pPr>
        <w:pStyle w:val="Nadpis1"/>
        <w:spacing w:before="120" w:after="120"/>
        <w:rPr>
          <w:color w:val="000000" w:themeColor="text1"/>
        </w:rPr>
      </w:pPr>
      <w:r w:rsidRPr="00FC6D37">
        <w:rPr>
          <w:color w:val="000000" w:themeColor="text1"/>
        </w:rPr>
        <w:t>1. Inserting Simple Values</w:t>
      </w:r>
    </w:p>
    <w:p w14:paraId="7FAB72D4" w14:textId="30E5D8BD" w:rsidR="006A0FAB" w:rsidRPr="0077066B" w:rsidRDefault="00000000">
      <w:pPr>
        <w:rPr>
          <w:rFonts w:ascii="Calibri" w:hAnsi="Calibri" w:cs="Calibri"/>
          <w:sz w:val="24"/>
          <w:szCs w:val="24"/>
        </w:rPr>
      </w:pPr>
      <w:r w:rsidRPr="0077066B">
        <w:rPr>
          <w:rFonts w:ascii="Calibri" w:hAnsi="Calibri" w:cs="Calibri"/>
          <w:sz w:val="24"/>
          <w:szCs w:val="24"/>
        </w:rPr>
        <w:t>To insert a simple value such as the report creation time, use a placeholder like this:</w:t>
      </w:r>
    </w:p>
    <w:p w14:paraId="7B524C0F" w14:textId="59B97265" w:rsidR="0077066B" w:rsidRDefault="00000000">
      <w:pPr>
        <w:rPr>
          <w:rFonts w:ascii="Calibri" w:hAnsi="Calibri" w:cs="Calibri"/>
          <w:sz w:val="24"/>
          <w:szCs w:val="24"/>
        </w:rPr>
      </w:pPr>
      <w:r w:rsidRPr="0077066B">
        <w:rPr>
          <w:rFonts w:ascii="Calibri" w:hAnsi="Calibri" w:cs="Calibri"/>
          <w:sz w:val="24"/>
          <w:szCs w:val="24"/>
        </w:rPr>
        <w:t xml:space="preserve">Created: </w:t>
      </w:r>
      <w:r w:rsidRPr="0077066B">
        <w:rPr>
          <w:rFonts w:ascii="Calibri" w:hAnsi="Calibri" w:cs="Calibri"/>
          <w:b/>
          <w:bCs/>
          <w:color w:val="6431F5"/>
          <w:sz w:val="24"/>
          <w:szCs w:val="24"/>
        </w:rPr>
        <w:t>{</w:t>
      </w:r>
      <w:proofErr w:type="spellStart"/>
      <w:r w:rsidRPr="0077066B">
        <w:rPr>
          <w:rFonts w:ascii="Calibri" w:hAnsi="Calibri" w:cs="Calibri"/>
          <w:b/>
          <w:bCs/>
          <w:color w:val="6431F5"/>
          <w:sz w:val="24"/>
          <w:szCs w:val="24"/>
        </w:rPr>
        <w:t>dateTimeCreate</w:t>
      </w:r>
      <w:proofErr w:type="spellEnd"/>
      <w:r w:rsidRPr="0077066B">
        <w:rPr>
          <w:rFonts w:ascii="Calibri" w:hAnsi="Calibri" w:cs="Calibri"/>
          <w:b/>
          <w:bCs/>
          <w:color w:val="6431F5"/>
          <w:sz w:val="24"/>
          <w:szCs w:val="24"/>
        </w:rPr>
        <w:t>}</w:t>
      </w:r>
    </w:p>
    <w:p w14:paraId="1F3CDF8D" w14:textId="01655BE4" w:rsidR="006A0FAB" w:rsidRPr="0077066B" w:rsidRDefault="00000000">
      <w:pPr>
        <w:rPr>
          <w:rFonts w:ascii="Calibri" w:hAnsi="Calibri" w:cs="Calibri"/>
          <w:sz w:val="24"/>
          <w:szCs w:val="24"/>
        </w:rPr>
      </w:pPr>
      <w:r w:rsidRPr="0077066B">
        <w:rPr>
          <w:rFonts w:ascii="Calibri" w:hAnsi="Calibri" w:cs="Calibri"/>
          <w:sz w:val="24"/>
          <w:szCs w:val="24"/>
        </w:rPr>
        <w:t>To insert any custom variable:</w:t>
      </w:r>
    </w:p>
    <w:p w14:paraId="07A74AC4" w14:textId="6709F5A6" w:rsidR="002C09B6" w:rsidRDefault="00000000" w:rsidP="001E1632">
      <w:pPr>
        <w:rPr>
          <w:rFonts w:ascii="Calibri" w:hAnsi="Calibri" w:cs="Calibri"/>
          <w:b/>
          <w:bCs/>
          <w:color w:val="6431F5"/>
          <w:sz w:val="24"/>
          <w:szCs w:val="24"/>
        </w:rPr>
      </w:pPr>
      <w:r w:rsidRPr="0077066B">
        <w:rPr>
          <w:rFonts w:ascii="Calibri" w:hAnsi="Calibri" w:cs="Calibri"/>
          <w:sz w:val="24"/>
          <w:szCs w:val="24"/>
        </w:rPr>
        <w:t xml:space="preserve">Variable: </w:t>
      </w:r>
      <w:r w:rsidRPr="0077066B">
        <w:rPr>
          <w:rFonts w:ascii="Calibri" w:hAnsi="Calibri" w:cs="Calibri"/>
          <w:b/>
          <w:bCs/>
          <w:color w:val="6431F5"/>
          <w:sz w:val="24"/>
          <w:szCs w:val="24"/>
        </w:rPr>
        <w:t>{variable}</w:t>
      </w:r>
    </w:p>
    <w:p w14:paraId="021EE7D8" w14:textId="77777777" w:rsidR="002C09B6" w:rsidRDefault="002C09B6" w:rsidP="002C09B6">
      <w:pPr>
        <w:pStyle w:val="Nadpis1"/>
        <w:spacing w:before="120" w:after="120"/>
        <w:rPr>
          <w:color w:val="000000" w:themeColor="text1"/>
        </w:rPr>
      </w:pPr>
    </w:p>
    <w:p w14:paraId="57C16E9D" w14:textId="55D5B21D" w:rsidR="002C09B6" w:rsidRPr="0038028F" w:rsidRDefault="002C09B6" w:rsidP="002C09B6">
      <w:pPr>
        <w:pStyle w:val="Nadpis1"/>
        <w:spacing w:before="120" w:after="120"/>
        <w:rPr>
          <w:color w:val="000000" w:themeColor="text1"/>
        </w:rPr>
      </w:pPr>
      <w:r>
        <w:rPr>
          <w:color w:val="000000" w:themeColor="text1"/>
        </w:rPr>
        <w:t>2</w:t>
      </w:r>
      <w:r w:rsidRPr="0038028F">
        <w:rPr>
          <w:color w:val="000000" w:themeColor="text1"/>
        </w:rPr>
        <w:t>. Inserting Tables</w:t>
      </w:r>
    </w:p>
    <w:p w14:paraId="5E721480" w14:textId="76FB12B4" w:rsidR="002250DA" w:rsidRDefault="002C09B6" w:rsidP="002C09B6">
      <w:pPr>
        <w:rPr>
          <w:rFonts w:ascii="Calibri" w:hAnsi="Calibri" w:cs="Calibri"/>
          <w:sz w:val="24"/>
          <w:szCs w:val="24"/>
        </w:rPr>
      </w:pPr>
      <w:r w:rsidRPr="0077066B">
        <w:rPr>
          <w:rFonts w:ascii="Calibri" w:hAnsi="Calibri" w:cs="Calibri"/>
          <w:sz w:val="24"/>
          <w:szCs w:val="24"/>
        </w:rPr>
        <w:t>You can dynamically generate tables based on collections. Create a table in Word with the desired number of columns, then use the following syntax:</w:t>
      </w:r>
    </w:p>
    <w:tbl>
      <w:tblPr>
        <w:tblStyle w:val="Prosttabulka4"/>
        <w:tblW w:w="4885" w:type="pct"/>
        <w:tblBorders>
          <w:insideH w:val="single" w:sz="24" w:space="0" w:color="FFFFFF" w:themeColor="background1"/>
          <w:insideV w:val="single" w:sz="24" w:space="0" w:color="FFFFFF" w:themeColor="background1"/>
        </w:tblBorders>
        <w:tblLook w:val="04A0" w:firstRow="1" w:lastRow="0" w:firstColumn="1" w:lastColumn="0" w:noHBand="0" w:noVBand="1"/>
      </w:tblPr>
      <w:tblGrid>
        <w:gridCol w:w="4322"/>
        <w:gridCol w:w="2983"/>
        <w:gridCol w:w="2051"/>
      </w:tblGrid>
      <w:tr w:rsidR="002250DA" w:rsidRPr="00EE569D" w14:paraId="3979FF17" w14:textId="77777777" w:rsidTr="002250DA">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310" w:type="pct"/>
            <w:shd w:val="clear" w:color="auto" w:fill="6431F5"/>
            <w:vAlign w:val="center"/>
          </w:tcPr>
          <w:p w14:paraId="5989516F" w14:textId="63CDEEDA" w:rsidR="002250DA" w:rsidRPr="0077066B" w:rsidRDefault="00CF542C" w:rsidP="002250DA">
            <w:pPr>
              <w:rPr>
                <w:rFonts w:ascii="Calibri" w:hAnsi="Calibri" w:cs="Calibri"/>
                <w:b w:val="0"/>
                <w:bCs w:val="0"/>
                <w:color w:val="FFFFFF"/>
                <w:sz w:val="24"/>
                <w:szCs w:val="24"/>
                <w:lang w:val="cs-CZ"/>
              </w:rPr>
            </w:pPr>
            <w:proofErr w:type="spellStart"/>
            <w:r>
              <w:rPr>
                <w:rFonts w:ascii="Calibri" w:hAnsi="Calibri" w:cs="Calibri"/>
                <w:color w:val="FFFFFF"/>
                <w:sz w:val="24"/>
                <w:szCs w:val="24"/>
                <w:lang w:val="cs-CZ"/>
              </w:rPr>
              <w:t>Date</w:t>
            </w:r>
            <w:proofErr w:type="spellEnd"/>
          </w:p>
        </w:tc>
        <w:tc>
          <w:tcPr>
            <w:tcW w:w="1594" w:type="pct"/>
            <w:shd w:val="clear" w:color="auto" w:fill="6431F5"/>
            <w:vAlign w:val="center"/>
          </w:tcPr>
          <w:p w14:paraId="0405EE7D" w14:textId="5881F015" w:rsidR="002250DA" w:rsidRPr="0077066B" w:rsidRDefault="00CF542C" w:rsidP="002250DA">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0084C8"/>
                <w:sz w:val="24"/>
                <w:szCs w:val="24"/>
                <w:lang w:val="cs-CZ"/>
              </w:rPr>
            </w:pPr>
            <w:r>
              <w:rPr>
                <w:rFonts w:ascii="Calibri" w:hAnsi="Calibri" w:cs="Calibri"/>
                <w:color w:val="FFFFFF"/>
                <w:sz w:val="24"/>
                <w:szCs w:val="24"/>
                <w:lang w:val="cs-CZ"/>
              </w:rPr>
              <w:t>Tag 1</w:t>
            </w:r>
          </w:p>
        </w:tc>
        <w:tc>
          <w:tcPr>
            <w:tcW w:w="1096" w:type="pct"/>
            <w:shd w:val="clear" w:color="auto" w:fill="6431F5"/>
            <w:vAlign w:val="center"/>
          </w:tcPr>
          <w:p w14:paraId="729AD8BF" w14:textId="0F8473F8" w:rsidR="002250DA" w:rsidRPr="0077066B" w:rsidRDefault="00CF542C" w:rsidP="002250DA">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24"/>
                <w:szCs w:val="24"/>
                <w:lang w:val="cs-CZ"/>
              </w:rPr>
            </w:pPr>
            <w:r>
              <w:rPr>
                <w:rFonts w:ascii="Calibri" w:hAnsi="Calibri" w:cs="Calibri"/>
                <w:color w:val="FFFFFF"/>
                <w:sz w:val="24"/>
                <w:szCs w:val="24"/>
                <w:lang w:val="cs-CZ"/>
              </w:rPr>
              <w:t>Tag 2</w:t>
            </w:r>
          </w:p>
        </w:tc>
      </w:tr>
      <w:tr w:rsidR="002250DA" w:rsidRPr="00E54895" w14:paraId="1B6C3851" w14:textId="77777777" w:rsidTr="002250D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310" w:type="pct"/>
            <w:vAlign w:val="center"/>
          </w:tcPr>
          <w:p w14:paraId="183BD7D2" w14:textId="0FD08A1A" w:rsidR="002250DA" w:rsidRPr="002250DA" w:rsidRDefault="002250DA" w:rsidP="002250DA">
            <w:pPr>
              <w:rPr>
                <w:rFonts w:ascii="Calibri" w:hAnsi="Calibri" w:cs="Calibri"/>
                <w:b w:val="0"/>
                <w:bCs w:val="0"/>
                <w:color w:val="000000" w:themeColor="text1"/>
                <w:sz w:val="24"/>
                <w:szCs w:val="24"/>
                <w:lang w:val="cs-CZ"/>
              </w:rPr>
            </w:pPr>
            <w:r w:rsidRPr="002250DA">
              <w:rPr>
                <w:rFonts w:ascii="Calibri" w:hAnsi="Calibri" w:cs="Calibri"/>
                <w:b w:val="0"/>
                <w:bCs w:val="0"/>
                <w:color w:val="000000" w:themeColor="text1"/>
                <w:sz w:val="24"/>
                <w:szCs w:val="24"/>
              </w:rPr>
              <w:t xml:space="preserve">{FOR row IN </w:t>
            </w:r>
            <w:proofErr w:type="spellStart"/>
            <w:r w:rsidR="00CF542C" w:rsidRPr="00CF542C">
              <w:rPr>
                <w:rFonts w:ascii="Calibri" w:hAnsi="Calibri" w:cs="Calibri"/>
                <w:b w:val="0"/>
                <w:bCs w:val="0"/>
                <w:color w:val="000000" w:themeColor="text1"/>
                <w:sz w:val="24"/>
                <w:szCs w:val="24"/>
                <w:lang w:val="cs-CZ"/>
              </w:rPr>
              <w:t>tagValues</w:t>
            </w:r>
            <w:proofErr w:type="spellEnd"/>
            <w:r w:rsidRPr="002250DA">
              <w:rPr>
                <w:rFonts w:ascii="Calibri" w:hAnsi="Calibri" w:cs="Calibri"/>
                <w:b w:val="0"/>
                <w:bCs w:val="0"/>
                <w:color w:val="000000" w:themeColor="text1"/>
                <w:sz w:val="24"/>
                <w:szCs w:val="24"/>
              </w:rPr>
              <w:t>}</w:t>
            </w:r>
          </w:p>
        </w:tc>
        <w:tc>
          <w:tcPr>
            <w:tcW w:w="1594" w:type="pct"/>
            <w:vAlign w:val="center"/>
          </w:tcPr>
          <w:p w14:paraId="4AD34B2F" w14:textId="77777777" w:rsidR="002250DA" w:rsidRPr="0077066B" w:rsidRDefault="002250DA" w:rsidP="002250D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4"/>
                <w:szCs w:val="24"/>
                <w:lang w:val="cs-CZ"/>
              </w:rPr>
            </w:pPr>
          </w:p>
        </w:tc>
        <w:tc>
          <w:tcPr>
            <w:tcW w:w="1096" w:type="pct"/>
            <w:vAlign w:val="center"/>
          </w:tcPr>
          <w:p w14:paraId="26F8373F" w14:textId="77777777" w:rsidR="002250DA" w:rsidRPr="0077066B" w:rsidRDefault="002250DA" w:rsidP="002250D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4"/>
                <w:szCs w:val="24"/>
                <w:lang w:val="cs-CZ"/>
              </w:rPr>
            </w:pPr>
          </w:p>
        </w:tc>
      </w:tr>
      <w:tr w:rsidR="002250DA" w:rsidRPr="00E54895" w14:paraId="75907A7F" w14:textId="77777777" w:rsidTr="002250DA">
        <w:trPr>
          <w:trHeight w:val="397"/>
        </w:trPr>
        <w:tc>
          <w:tcPr>
            <w:cnfStyle w:val="001000000000" w:firstRow="0" w:lastRow="0" w:firstColumn="1" w:lastColumn="0" w:oddVBand="0" w:evenVBand="0" w:oddHBand="0" w:evenHBand="0" w:firstRowFirstColumn="0" w:firstRowLastColumn="0" w:lastRowFirstColumn="0" w:lastRowLastColumn="0"/>
            <w:tcW w:w="2310" w:type="pct"/>
            <w:vAlign w:val="center"/>
          </w:tcPr>
          <w:p w14:paraId="21B93965" w14:textId="3A60760B" w:rsidR="002250DA" w:rsidRPr="002250DA" w:rsidRDefault="002250DA" w:rsidP="002250DA">
            <w:pPr>
              <w:rPr>
                <w:rFonts w:ascii="Calibri" w:hAnsi="Calibri" w:cs="Calibri"/>
                <w:b w:val="0"/>
                <w:bCs w:val="0"/>
                <w:color w:val="000000" w:themeColor="text1"/>
                <w:sz w:val="24"/>
                <w:szCs w:val="24"/>
                <w:lang w:val="cs-CZ"/>
              </w:rPr>
            </w:pPr>
            <w:r w:rsidRPr="002250DA">
              <w:rPr>
                <w:rFonts w:ascii="Calibri" w:hAnsi="Calibri" w:cs="Calibri"/>
                <w:b w:val="0"/>
                <w:bCs w:val="0"/>
                <w:color w:val="000000" w:themeColor="text1"/>
                <w:sz w:val="24"/>
                <w:szCs w:val="24"/>
              </w:rPr>
              <w:t>{$row.</w:t>
            </w:r>
            <w:r w:rsidR="00CF542C">
              <w:rPr>
                <w:rFonts w:ascii="Calibri" w:hAnsi="Calibri" w:cs="Calibri"/>
                <w:b w:val="0"/>
                <w:bCs w:val="0"/>
                <w:color w:val="000000" w:themeColor="text1"/>
                <w:sz w:val="24"/>
                <w:szCs w:val="24"/>
              </w:rPr>
              <w:t>tf</w:t>
            </w:r>
            <w:r w:rsidRPr="002250DA">
              <w:rPr>
                <w:rFonts w:ascii="Calibri" w:hAnsi="Calibri" w:cs="Calibri"/>
                <w:b w:val="0"/>
                <w:bCs w:val="0"/>
                <w:color w:val="000000" w:themeColor="text1"/>
                <w:sz w:val="24"/>
                <w:szCs w:val="24"/>
              </w:rPr>
              <w:t>}</w:t>
            </w:r>
          </w:p>
        </w:tc>
        <w:tc>
          <w:tcPr>
            <w:tcW w:w="1594" w:type="pct"/>
            <w:vAlign w:val="center"/>
          </w:tcPr>
          <w:p w14:paraId="59DB937C" w14:textId="1942CD3D" w:rsidR="002250DA" w:rsidRPr="0077066B" w:rsidRDefault="002250DA" w:rsidP="002250DA">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themeColor="text1"/>
                <w:sz w:val="24"/>
                <w:szCs w:val="24"/>
                <w:lang w:val="cs-CZ"/>
              </w:rPr>
            </w:pPr>
            <w:r w:rsidRPr="0077066B">
              <w:rPr>
                <w:rFonts w:ascii="Calibri" w:hAnsi="Calibri" w:cs="Calibri"/>
                <w:bCs/>
                <w:color w:val="000000" w:themeColor="text1"/>
                <w:sz w:val="24"/>
                <w:szCs w:val="24"/>
              </w:rPr>
              <w:t>{$</w:t>
            </w:r>
            <w:proofErr w:type="gramStart"/>
            <w:r w:rsidRPr="0077066B">
              <w:rPr>
                <w:rFonts w:ascii="Calibri" w:hAnsi="Calibri" w:cs="Calibri"/>
                <w:bCs/>
                <w:color w:val="000000" w:themeColor="text1"/>
                <w:sz w:val="24"/>
                <w:szCs w:val="24"/>
              </w:rPr>
              <w:t>row.</w:t>
            </w:r>
            <w:r w:rsidR="00CF542C">
              <w:rPr>
                <w:rFonts w:ascii="Calibri" w:hAnsi="Calibri" w:cs="Calibri"/>
                <w:bCs/>
                <w:color w:val="000000" w:themeColor="text1"/>
                <w:sz w:val="24"/>
                <w:szCs w:val="24"/>
              </w:rPr>
              <w:t>tag</w:t>
            </w:r>
            <w:proofErr w:type="gramEnd"/>
            <w:r w:rsidR="00CF542C">
              <w:rPr>
                <w:rFonts w:ascii="Calibri" w:hAnsi="Calibri" w:cs="Calibri"/>
                <w:bCs/>
                <w:color w:val="000000" w:themeColor="text1"/>
                <w:sz w:val="24"/>
                <w:szCs w:val="24"/>
              </w:rPr>
              <w:t>1</w:t>
            </w:r>
            <w:r w:rsidRPr="0077066B">
              <w:rPr>
                <w:rFonts w:ascii="Calibri" w:hAnsi="Calibri" w:cs="Calibri"/>
                <w:bCs/>
                <w:color w:val="000000" w:themeColor="text1"/>
                <w:sz w:val="24"/>
                <w:szCs w:val="24"/>
              </w:rPr>
              <w:t>}</w:t>
            </w:r>
          </w:p>
        </w:tc>
        <w:tc>
          <w:tcPr>
            <w:tcW w:w="1096" w:type="pct"/>
            <w:vAlign w:val="center"/>
          </w:tcPr>
          <w:p w14:paraId="57B5D3F0" w14:textId="354C435D" w:rsidR="002250DA" w:rsidRPr="0077066B" w:rsidRDefault="002250DA" w:rsidP="002250DA">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themeColor="text1"/>
                <w:sz w:val="24"/>
                <w:szCs w:val="24"/>
                <w:lang w:val="cs-CZ"/>
              </w:rPr>
            </w:pPr>
            <w:r w:rsidRPr="0077066B">
              <w:rPr>
                <w:rFonts w:ascii="Calibri" w:hAnsi="Calibri" w:cs="Calibri"/>
                <w:bCs/>
                <w:color w:val="000000" w:themeColor="text1"/>
                <w:sz w:val="24"/>
                <w:szCs w:val="24"/>
                <w:lang w:val="cs-CZ"/>
              </w:rPr>
              <w:t>{$</w:t>
            </w:r>
            <w:proofErr w:type="gramStart"/>
            <w:r w:rsidRPr="0077066B">
              <w:rPr>
                <w:rFonts w:ascii="Calibri" w:hAnsi="Calibri" w:cs="Calibri"/>
                <w:bCs/>
                <w:color w:val="000000" w:themeColor="text1"/>
                <w:sz w:val="24"/>
                <w:szCs w:val="24"/>
                <w:lang w:val="cs-CZ"/>
              </w:rPr>
              <w:t>row.</w:t>
            </w:r>
            <w:r w:rsidR="00CF542C">
              <w:rPr>
                <w:rFonts w:ascii="Calibri" w:hAnsi="Calibri" w:cs="Calibri"/>
                <w:bCs/>
                <w:color w:val="000000" w:themeColor="text1"/>
                <w:sz w:val="24"/>
                <w:szCs w:val="24"/>
                <w:lang w:val="cs-CZ"/>
              </w:rPr>
              <w:t>tag</w:t>
            </w:r>
            <w:proofErr w:type="gramEnd"/>
            <w:r w:rsidR="00CF542C">
              <w:rPr>
                <w:rFonts w:ascii="Calibri" w:hAnsi="Calibri" w:cs="Calibri"/>
                <w:bCs/>
                <w:color w:val="000000" w:themeColor="text1"/>
                <w:sz w:val="24"/>
                <w:szCs w:val="24"/>
                <w:lang w:val="cs-CZ"/>
              </w:rPr>
              <w:t>2</w:t>
            </w:r>
            <w:r w:rsidRPr="0077066B">
              <w:rPr>
                <w:rFonts w:ascii="Calibri" w:hAnsi="Calibri" w:cs="Calibri"/>
                <w:bCs/>
                <w:color w:val="000000" w:themeColor="text1"/>
                <w:sz w:val="24"/>
                <w:szCs w:val="24"/>
                <w:lang w:val="cs-CZ"/>
              </w:rPr>
              <w:t>}</w:t>
            </w:r>
          </w:p>
        </w:tc>
      </w:tr>
      <w:tr w:rsidR="002250DA" w:rsidRPr="00E54895" w14:paraId="30F34A7B" w14:textId="77777777" w:rsidTr="002250D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310" w:type="pct"/>
            <w:vAlign w:val="center"/>
          </w:tcPr>
          <w:p w14:paraId="42B851F2" w14:textId="77777777" w:rsidR="002250DA" w:rsidRPr="002250DA" w:rsidRDefault="002250DA" w:rsidP="002250DA">
            <w:pPr>
              <w:rPr>
                <w:rFonts w:ascii="Calibri" w:hAnsi="Calibri" w:cs="Calibri"/>
                <w:b w:val="0"/>
                <w:bCs w:val="0"/>
                <w:color w:val="000000" w:themeColor="text1"/>
                <w:sz w:val="24"/>
                <w:szCs w:val="24"/>
                <w:lang w:val="cs-CZ"/>
              </w:rPr>
            </w:pPr>
            <w:r w:rsidRPr="002250DA">
              <w:rPr>
                <w:rFonts w:ascii="Calibri" w:hAnsi="Calibri" w:cs="Calibri"/>
                <w:b w:val="0"/>
                <w:bCs w:val="0"/>
                <w:color w:val="000000" w:themeColor="text1"/>
                <w:sz w:val="24"/>
                <w:szCs w:val="24"/>
              </w:rPr>
              <w:t>{END-FOR row}</w:t>
            </w:r>
          </w:p>
        </w:tc>
        <w:tc>
          <w:tcPr>
            <w:tcW w:w="1594" w:type="pct"/>
            <w:vAlign w:val="center"/>
          </w:tcPr>
          <w:p w14:paraId="342C9BD6" w14:textId="77777777" w:rsidR="002250DA" w:rsidRPr="0077066B" w:rsidRDefault="002250DA" w:rsidP="002250DA">
            <w:pP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themeColor="text1"/>
                <w:sz w:val="24"/>
                <w:szCs w:val="24"/>
                <w:lang w:val="cs-CZ"/>
              </w:rPr>
            </w:pPr>
          </w:p>
        </w:tc>
        <w:tc>
          <w:tcPr>
            <w:tcW w:w="1096" w:type="pct"/>
            <w:vAlign w:val="center"/>
          </w:tcPr>
          <w:p w14:paraId="2E63424D" w14:textId="77777777" w:rsidR="002250DA" w:rsidRPr="0077066B" w:rsidRDefault="002250DA" w:rsidP="002250DA">
            <w:pP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themeColor="text1"/>
                <w:sz w:val="24"/>
                <w:szCs w:val="24"/>
                <w:lang w:val="cs-CZ"/>
              </w:rPr>
            </w:pPr>
          </w:p>
        </w:tc>
      </w:tr>
    </w:tbl>
    <w:p w14:paraId="6FA1FED2" w14:textId="77777777" w:rsidR="00403129" w:rsidRDefault="00403129" w:rsidP="00FC6D37">
      <w:pPr>
        <w:pStyle w:val="Nadpis1"/>
        <w:spacing w:before="120" w:after="120"/>
        <w:rPr>
          <w:color w:val="000000" w:themeColor="text1"/>
        </w:rPr>
      </w:pPr>
    </w:p>
    <w:p w14:paraId="0E80E928" w14:textId="77777777" w:rsidR="00CF542C" w:rsidRDefault="00CF542C">
      <w:pPr>
        <w:rPr>
          <w:rFonts w:asciiTheme="majorHAnsi" w:eastAsiaTheme="majorEastAsia" w:hAnsiTheme="majorHAnsi" w:cstheme="majorBidi"/>
          <w:b/>
          <w:bCs/>
          <w:color w:val="000000" w:themeColor="text1"/>
          <w:sz w:val="28"/>
          <w:szCs w:val="28"/>
        </w:rPr>
      </w:pPr>
      <w:r>
        <w:rPr>
          <w:color w:val="000000" w:themeColor="text1"/>
        </w:rPr>
        <w:br w:type="page"/>
      </w:r>
    </w:p>
    <w:p w14:paraId="7663B271" w14:textId="49C10F9D" w:rsidR="006A0FAB" w:rsidRPr="00FC6D37" w:rsidRDefault="002C09B6" w:rsidP="00FC6D37">
      <w:pPr>
        <w:pStyle w:val="Nadpis1"/>
        <w:spacing w:before="120" w:after="120"/>
        <w:rPr>
          <w:color w:val="000000" w:themeColor="text1"/>
        </w:rPr>
      </w:pPr>
      <w:r>
        <w:rPr>
          <w:color w:val="000000" w:themeColor="text1"/>
        </w:rPr>
        <w:lastRenderedPageBreak/>
        <w:t>3</w:t>
      </w:r>
      <w:r w:rsidRPr="00FC6D37">
        <w:rPr>
          <w:color w:val="000000" w:themeColor="text1"/>
        </w:rPr>
        <w:t>. Inserting Charts</w:t>
      </w:r>
    </w:p>
    <w:p w14:paraId="3295F087" w14:textId="77777777" w:rsidR="000B0BE0" w:rsidRDefault="000B0BE0" w:rsidP="001E1632">
      <w:pPr>
        <w:rPr>
          <w:rFonts w:ascii="Calibri" w:hAnsi="Calibri" w:cs="Calibri"/>
          <w:noProof/>
          <w:sz w:val="24"/>
          <w:szCs w:val="24"/>
        </w:rPr>
      </w:pPr>
    </w:p>
    <w:p w14:paraId="7E76A7C8" w14:textId="607FB82B" w:rsidR="002417DF" w:rsidRDefault="009D01D5" w:rsidP="001E1632">
      <w:pPr>
        <w:rPr>
          <w:noProof/>
          <w:color w:val="000000" w:themeColor="text1"/>
        </w:rPr>
      </w:pPr>
      <w:r>
        <w:rPr>
          <w:rFonts w:ascii="Calibri" w:hAnsi="Calibri" w:cs="Calibri"/>
          <w:noProof/>
          <w:sz w:val="24"/>
          <w:szCs w:val="24"/>
        </w:rPr>
        <w:drawing>
          <wp:anchor distT="0" distB="0" distL="114300" distR="114300" simplePos="0" relativeHeight="251657216" behindDoc="1" locked="0" layoutInCell="1" allowOverlap="1" wp14:anchorId="7624F651" wp14:editId="54EE674B">
            <wp:simplePos x="0" y="0"/>
            <wp:positionH relativeFrom="column">
              <wp:posOffset>0</wp:posOffset>
            </wp:positionH>
            <wp:positionV relativeFrom="paragraph">
              <wp:posOffset>-635</wp:posOffset>
            </wp:positionV>
            <wp:extent cx="2977515" cy="1801495"/>
            <wp:effectExtent l="0" t="0" r="0" b="8255"/>
            <wp:wrapTight wrapText="bothSides">
              <wp:wrapPolygon edited="0">
                <wp:start x="0" y="0"/>
                <wp:lineTo x="0" y="21471"/>
                <wp:lineTo x="21420" y="21471"/>
                <wp:lineTo x="21420" y="0"/>
                <wp:lineTo x="0" y="0"/>
              </wp:wrapPolygon>
            </wp:wrapTight>
            <wp:docPr id="15474798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7515" cy="1801495"/>
                    </a:xfrm>
                    <a:prstGeom prst="rect">
                      <a:avLst/>
                    </a:prstGeom>
                    <a:noFill/>
                    <a:ln>
                      <a:noFill/>
                    </a:ln>
                  </pic:spPr>
                </pic:pic>
              </a:graphicData>
            </a:graphic>
          </wp:anchor>
        </w:drawing>
      </w:r>
      <w:r w:rsidR="000B0BE0" w:rsidRPr="000B0BE0">
        <w:rPr>
          <w:rFonts w:ascii="Calibri" w:hAnsi="Calibri" w:cs="Calibri"/>
          <w:noProof/>
          <w:sz w:val="24"/>
          <w:szCs w:val="24"/>
        </w:rPr>
        <w:t>Insert a placeholder image where you want the chart to appear. Then, use the Block Editor's Image section to replace it with the generated chart. This method maintains the formatting and size defined in your Word template</w:t>
      </w:r>
      <w:r w:rsidR="009B4CD3">
        <w:rPr>
          <w:noProof/>
          <w:color w:val="000000" w:themeColor="text1"/>
        </w:rPr>
        <w:t>.</w:t>
      </w:r>
    </w:p>
    <w:p w14:paraId="270C9C22" w14:textId="77777777" w:rsidR="002C09B6" w:rsidRDefault="002C09B6" w:rsidP="001E1632">
      <w:pPr>
        <w:rPr>
          <w:sz w:val="24"/>
          <w:szCs w:val="24"/>
        </w:rPr>
      </w:pPr>
    </w:p>
    <w:p w14:paraId="1FA4C0B3" w14:textId="77777777" w:rsidR="00CF542C" w:rsidRDefault="00CF542C" w:rsidP="002C09B6">
      <w:pPr>
        <w:rPr>
          <w:rFonts w:ascii="Calibri" w:hAnsi="Calibri" w:cs="Calibri"/>
          <w:sz w:val="24"/>
          <w:szCs w:val="24"/>
        </w:rPr>
      </w:pPr>
    </w:p>
    <w:p w14:paraId="4FF7BC96" w14:textId="027D6553" w:rsidR="002C09B6" w:rsidRPr="0077066B" w:rsidRDefault="002C09B6" w:rsidP="002C09B6">
      <w:pPr>
        <w:rPr>
          <w:rFonts w:ascii="Calibri" w:hAnsi="Calibri" w:cs="Calibri"/>
          <w:sz w:val="24"/>
          <w:szCs w:val="24"/>
        </w:rPr>
      </w:pPr>
      <w:r>
        <w:rPr>
          <w:rFonts w:ascii="Calibri" w:hAnsi="Calibri" w:cs="Calibri"/>
          <w:sz w:val="24"/>
          <w:szCs w:val="24"/>
        </w:rPr>
        <w:t>Alternatively, y</w:t>
      </w:r>
      <w:r w:rsidRPr="0077066B">
        <w:rPr>
          <w:rFonts w:ascii="Calibri" w:hAnsi="Calibri" w:cs="Calibri"/>
          <w:sz w:val="24"/>
          <w:szCs w:val="24"/>
        </w:rPr>
        <w:t xml:space="preserve">ou can insert charts using the </w:t>
      </w:r>
      <w:r w:rsidRPr="0077066B">
        <w:rPr>
          <w:rFonts w:ascii="Calibri" w:hAnsi="Calibri" w:cs="Calibri"/>
          <w:b/>
          <w:bCs/>
          <w:color w:val="6431F5"/>
          <w:sz w:val="24"/>
          <w:szCs w:val="24"/>
        </w:rPr>
        <w:t>IMAGE</w:t>
      </w:r>
      <w:r w:rsidRPr="0077066B">
        <w:rPr>
          <w:rFonts w:ascii="Calibri" w:hAnsi="Calibri" w:cs="Calibri"/>
          <w:sz w:val="24"/>
          <w:szCs w:val="24"/>
        </w:rPr>
        <w:t xml:space="preserve"> </w:t>
      </w:r>
      <w:r>
        <w:rPr>
          <w:rFonts w:ascii="Calibri" w:hAnsi="Calibri" w:cs="Calibri"/>
          <w:sz w:val="24"/>
          <w:szCs w:val="24"/>
        </w:rPr>
        <w:t xml:space="preserve">keyword followed by command </w:t>
      </w:r>
      <w:proofErr w:type="spellStart"/>
      <w:r>
        <w:rPr>
          <w:rFonts w:ascii="Calibri" w:hAnsi="Calibri" w:cs="Calibri"/>
          <w:b/>
          <w:bCs/>
          <w:color w:val="6431F5"/>
          <w:sz w:val="24"/>
          <w:szCs w:val="24"/>
        </w:rPr>
        <w:t>createChart</w:t>
      </w:r>
      <w:proofErr w:type="spellEnd"/>
      <w:r>
        <w:rPr>
          <w:rFonts w:ascii="Calibri" w:hAnsi="Calibri" w:cs="Calibri"/>
          <w:sz w:val="24"/>
          <w:szCs w:val="24"/>
        </w:rPr>
        <w:t xml:space="preserve"> and index like this:</w:t>
      </w:r>
    </w:p>
    <w:p w14:paraId="6E0A9CA8" w14:textId="77777777" w:rsidR="002C09B6" w:rsidRPr="0077066B" w:rsidRDefault="002C09B6" w:rsidP="002C09B6">
      <w:pPr>
        <w:rPr>
          <w:rFonts w:ascii="Calibri" w:hAnsi="Calibri" w:cs="Calibri"/>
          <w:b/>
          <w:bCs/>
          <w:sz w:val="24"/>
          <w:szCs w:val="24"/>
        </w:rPr>
      </w:pPr>
      <w:r w:rsidRPr="0077066B">
        <w:rPr>
          <w:rFonts w:ascii="Calibri" w:hAnsi="Calibri" w:cs="Calibri"/>
          <w:b/>
          <w:bCs/>
          <w:color w:val="6431F5"/>
          <w:sz w:val="24"/>
          <w:szCs w:val="24"/>
        </w:rPr>
        <w:t>{IMAGE createChart1()}</w:t>
      </w:r>
    </w:p>
    <w:p w14:paraId="098B9D75" w14:textId="77777777" w:rsidR="002C09B6" w:rsidRDefault="002C09B6" w:rsidP="001E1632">
      <w:pPr>
        <w:rPr>
          <w:rFonts w:ascii="Calibri" w:hAnsi="Calibri" w:cs="Calibri"/>
          <w:b/>
          <w:bCs/>
          <w:color w:val="6431F5"/>
          <w:sz w:val="24"/>
          <w:szCs w:val="24"/>
        </w:rPr>
      </w:pPr>
    </w:p>
    <w:p w14:paraId="11113E46" w14:textId="77777777" w:rsidR="00265811" w:rsidRDefault="00265811" w:rsidP="001E1632">
      <w:pPr>
        <w:rPr>
          <w:rFonts w:ascii="Calibri" w:hAnsi="Calibri" w:cs="Calibri"/>
          <w:b/>
          <w:bCs/>
          <w:color w:val="6431F5"/>
          <w:sz w:val="24"/>
          <w:szCs w:val="24"/>
        </w:rPr>
      </w:pPr>
    </w:p>
    <w:p w14:paraId="4608FF98" w14:textId="77777777" w:rsidR="00265811" w:rsidRDefault="00265811" w:rsidP="001E1632">
      <w:pPr>
        <w:rPr>
          <w:rFonts w:ascii="Calibri" w:hAnsi="Calibri" w:cs="Calibri"/>
          <w:b/>
          <w:bCs/>
          <w:color w:val="6431F5"/>
          <w:sz w:val="24"/>
          <w:szCs w:val="24"/>
        </w:rPr>
      </w:pPr>
    </w:p>
    <w:p w14:paraId="213FDBE2" w14:textId="77777777" w:rsidR="00265811" w:rsidRDefault="00265811" w:rsidP="001E1632">
      <w:pPr>
        <w:rPr>
          <w:rFonts w:ascii="Calibri" w:hAnsi="Calibri" w:cs="Calibri"/>
          <w:b/>
          <w:bCs/>
          <w:color w:val="6431F5"/>
          <w:sz w:val="24"/>
          <w:szCs w:val="24"/>
        </w:rPr>
      </w:pPr>
    </w:p>
    <w:p w14:paraId="1315EB4F" w14:textId="77777777" w:rsidR="002C09B6" w:rsidRDefault="002C09B6" w:rsidP="001E1632">
      <w:pPr>
        <w:rPr>
          <w:rFonts w:ascii="Calibri" w:hAnsi="Calibri" w:cs="Calibri"/>
          <w:b/>
          <w:bCs/>
          <w:color w:val="6431F5"/>
          <w:sz w:val="24"/>
          <w:szCs w:val="24"/>
        </w:rPr>
      </w:pPr>
    </w:p>
    <w:p w14:paraId="49B34765" w14:textId="77777777" w:rsidR="00E22891" w:rsidRDefault="00E22891" w:rsidP="001E1632">
      <w:pPr>
        <w:rPr>
          <w:rFonts w:ascii="Calibri" w:hAnsi="Calibri" w:cs="Calibri"/>
          <w:b/>
          <w:bCs/>
          <w:color w:val="6431F5"/>
          <w:sz w:val="24"/>
          <w:szCs w:val="24"/>
        </w:rPr>
      </w:pPr>
    </w:p>
    <w:p w14:paraId="4E5FF863" w14:textId="77777777" w:rsidR="00E22891" w:rsidRDefault="00E22891" w:rsidP="001E1632">
      <w:pPr>
        <w:rPr>
          <w:rFonts w:ascii="Calibri" w:hAnsi="Calibri" w:cs="Calibri"/>
          <w:b/>
          <w:bCs/>
          <w:color w:val="6431F5"/>
          <w:sz w:val="24"/>
          <w:szCs w:val="24"/>
        </w:rPr>
      </w:pPr>
    </w:p>
    <w:p w14:paraId="7D2CE9EB" w14:textId="77777777" w:rsidR="00E22891" w:rsidRDefault="00E22891" w:rsidP="001E1632">
      <w:pPr>
        <w:rPr>
          <w:rFonts w:ascii="Calibri" w:hAnsi="Calibri" w:cs="Calibri"/>
          <w:b/>
          <w:bCs/>
          <w:color w:val="6431F5"/>
          <w:sz w:val="24"/>
          <w:szCs w:val="24"/>
        </w:rPr>
      </w:pPr>
    </w:p>
    <w:p w14:paraId="6786AE46" w14:textId="77777777" w:rsidR="00E22891" w:rsidRDefault="00E22891" w:rsidP="001E1632">
      <w:pPr>
        <w:rPr>
          <w:rFonts w:ascii="Calibri" w:hAnsi="Calibri" w:cs="Calibri"/>
          <w:b/>
          <w:bCs/>
          <w:color w:val="6431F5"/>
          <w:sz w:val="24"/>
          <w:szCs w:val="24"/>
        </w:rPr>
      </w:pPr>
    </w:p>
    <w:p w14:paraId="1622E10D" w14:textId="77777777" w:rsidR="002C09B6" w:rsidRPr="001E1632" w:rsidRDefault="002C09B6" w:rsidP="001E1632">
      <w:pPr>
        <w:rPr>
          <w:sz w:val="24"/>
          <w:szCs w:val="24"/>
        </w:rPr>
      </w:pPr>
    </w:p>
    <w:p w14:paraId="132F6C60" w14:textId="77777777" w:rsidR="00CF542C" w:rsidRDefault="00CF542C">
      <w:pPr>
        <w:rPr>
          <w:rFonts w:asciiTheme="majorHAnsi" w:eastAsiaTheme="majorEastAsia" w:hAnsiTheme="majorHAnsi" w:cstheme="majorBidi"/>
          <w:b/>
          <w:bCs/>
          <w:color w:val="000000" w:themeColor="text1"/>
          <w:sz w:val="32"/>
          <w:szCs w:val="32"/>
        </w:rPr>
      </w:pPr>
      <w:r>
        <w:rPr>
          <w:color w:val="000000" w:themeColor="text1"/>
          <w:sz w:val="32"/>
          <w:szCs w:val="32"/>
        </w:rPr>
        <w:br w:type="page"/>
      </w:r>
    </w:p>
    <w:p w14:paraId="0BA2468D" w14:textId="0E815891" w:rsidR="006A0FAB" w:rsidRPr="00FC6D37" w:rsidRDefault="00000000" w:rsidP="00FC6D37">
      <w:pPr>
        <w:pStyle w:val="Nadpis1"/>
        <w:spacing w:before="120" w:after="120"/>
        <w:rPr>
          <w:color w:val="000000" w:themeColor="text1"/>
          <w:sz w:val="32"/>
          <w:szCs w:val="32"/>
        </w:rPr>
      </w:pPr>
      <w:r w:rsidRPr="00FC6D37">
        <w:rPr>
          <w:color w:val="000000" w:themeColor="text1"/>
          <w:sz w:val="32"/>
          <w:szCs w:val="32"/>
        </w:rPr>
        <w:lastRenderedPageBreak/>
        <w:t>Summary</w:t>
      </w:r>
    </w:p>
    <w:p w14:paraId="6B7941A6" w14:textId="3BA2968B" w:rsidR="00F20871" w:rsidRDefault="00000000" w:rsidP="00E54895">
      <w:pPr>
        <w:rPr>
          <w:rFonts w:ascii="Calibri" w:hAnsi="Calibri" w:cs="Calibri"/>
          <w:sz w:val="24"/>
          <w:szCs w:val="24"/>
        </w:rPr>
      </w:pPr>
      <w:r w:rsidRPr="0077066B">
        <w:rPr>
          <w:rFonts w:ascii="Calibri" w:hAnsi="Calibri" w:cs="Calibri"/>
          <w:sz w:val="24"/>
          <w:szCs w:val="24"/>
        </w:rPr>
        <w:t xml:space="preserve">Use this template as a base for building your own reports. Replace static content with placeholders, embed charts using </w:t>
      </w:r>
      <w:r w:rsidRPr="0077066B">
        <w:rPr>
          <w:rFonts w:ascii="Calibri" w:hAnsi="Calibri" w:cs="Calibri"/>
          <w:b/>
          <w:bCs/>
          <w:color w:val="6431F5"/>
          <w:sz w:val="24"/>
          <w:szCs w:val="24"/>
        </w:rPr>
        <w:t>IMAG</w:t>
      </w:r>
      <w:r w:rsidR="002A5EAC">
        <w:rPr>
          <w:rFonts w:ascii="Calibri" w:hAnsi="Calibri" w:cs="Calibri"/>
          <w:b/>
          <w:bCs/>
          <w:color w:val="6431F5"/>
          <w:sz w:val="24"/>
          <w:szCs w:val="24"/>
        </w:rPr>
        <w:t>E</w:t>
      </w:r>
      <w:r w:rsidRPr="0077066B">
        <w:rPr>
          <w:rFonts w:ascii="Calibri" w:hAnsi="Calibri" w:cs="Calibri"/>
          <w:sz w:val="24"/>
          <w:szCs w:val="24"/>
        </w:rPr>
        <w:t xml:space="preserve">, and generate dynamic tables with </w:t>
      </w:r>
      <w:r w:rsidRPr="0077066B">
        <w:rPr>
          <w:rFonts w:ascii="Calibri" w:hAnsi="Calibri" w:cs="Calibri"/>
          <w:b/>
          <w:bCs/>
          <w:color w:val="6431F5"/>
          <w:sz w:val="24"/>
          <w:szCs w:val="24"/>
        </w:rPr>
        <w:t>FO</w:t>
      </w:r>
      <w:r w:rsidR="002A5EAC">
        <w:rPr>
          <w:rFonts w:ascii="Calibri" w:hAnsi="Calibri" w:cs="Calibri"/>
          <w:b/>
          <w:bCs/>
          <w:color w:val="6431F5"/>
          <w:sz w:val="24"/>
          <w:szCs w:val="24"/>
        </w:rPr>
        <w:t>R</w:t>
      </w:r>
      <w:r w:rsidRPr="0077066B">
        <w:rPr>
          <w:rFonts w:ascii="Calibri" w:hAnsi="Calibri" w:cs="Calibri"/>
          <w:sz w:val="24"/>
          <w:szCs w:val="24"/>
        </w:rPr>
        <w:t xml:space="preserve"> loops.</w:t>
      </w:r>
    </w:p>
    <w:p w14:paraId="25D86083" w14:textId="77777777" w:rsidR="006A0FAB" w:rsidRPr="0077066B" w:rsidRDefault="00000000" w:rsidP="00E54895">
      <w:pPr>
        <w:rPr>
          <w:rFonts w:ascii="Calibri" w:hAnsi="Calibri" w:cs="Calibri"/>
          <w:sz w:val="24"/>
          <w:szCs w:val="24"/>
        </w:rPr>
      </w:pPr>
      <w:r w:rsidRPr="0077066B">
        <w:rPr>
          <w:rFonts w:ascii="Calibri" w:hAnsi="Calibri" w:cs="Calibri"/>
          <w:sz w:val="24"/>
          <w:szCs w:val="24"/>
        </w:rPr>
        <w:t>Make sure your data source provides the required variables and functions at runtime. Proper</w:t>
      </w:r>
      <w:r w:rsidR="00E54895" w:rsidRPr="0077066B">
        <w:rPr>
          <w:rFonts w:ascii="Calibri" w:hAnsi="Calibri" w:cs="Calibri"/>
          <w:sz w:val="24"/>
          <w:szCs w:val="24"/>
        </w:rPr>
        <w:t xml:space="preserve"> </w:t>
      </w:r>
      <w:r w:rsidRPr="0077066B">
        <w:rPr>
          <w:rFonts w:ascii="Calibri" w:hAnsi="Calibri" w:cs="Calibri"/>
          <w:sz w:val="24"/>
          <w:szCs w:val="24"/>
        </w:rPr>
        <w:t>placeholder usage ensures your template remains flexible, reusable, and easy to maintain.</w:t>
      </w:r>
    </w:p>
    <w:sectPr w:rsidR="006A0FAB" w:rsidRPr="0077066B" w:rsidSect="002417D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CD3F5" w14:textId="77777777" w:rsidR="00C355B2" w:rsidRDefault="00C355B2" w:rsidP="005D761C">
      <w:pPr>
        <w:spacing w:after="0" w:line="240" w:lineRule="auto"/>
      </w:pPr>
      <w:r>
        <w:separator/>
      </w:r>
    </w:p>
  </w:endnote>
  <w:endnote w:type="continuationSeparator" w:id="0">
    <w:p w14:paraId="44F08332" w14:textId="77777777" w:rsidR="00C355B2" w:rsidRDefault="00C355B2" w:rsidP="005D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06051" w14:textId="77777777" w:rsidR="00C355B2" w:rsidRDefault="00C355B2" w:rsidP="005D761C">
      <w:pPr>
        <w:spacing w:after="0" w:line="240" w:lineRule="auto"/>
      </w:pPr>
      <w:r>
        <w:separator/>
      </w:r>
    </w:p>
  </w:footnote>
  <w:footnote w:type="continuationSeparator" w:id="0">
    <w:p w14:paraId="13714626" w14:textId="77777777" w:rsidR="00C355B2" w:rsidRDefault="00C355B2" w:rsidP="005D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51E24" w14:textId="0B549F78" w:rsidR="005D761C" w:rsidRDefault="002E39AA">
    <w:pPr>
      <w:pStyle w:val="Zhlav"/>
    </w:pPr>
    <w:r>
      <w:rPr>
        <w:rFonts w:ascii="Calibri" w:hAnsi="Calibri" w:cs="Calibri"/>
        <w:noProof/>
        <w:sz w:val="24"/>
        <w:szCs w:val="24"/>
      </w:rPr>
      <w:drawing>
        <wp:inline distT="0" distB="0" distL="0" distR="0" wp14:anchorId="487686E6" wp14:editId="111E8C2B">
          <wp:extent cx="720000" cy="312691"/>
          <wp:effectExtent l="0" t="0" r="4445" b="5080"/>
          <wp:docPr id="80690529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3126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lovanseznam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Seznamsodrka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Seznamsodrka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lovanseznam"/>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Seznamsodrkami"/>
      <w:lvlText w:val=""/>
      <w:lvlJc w:val="left"/>
      <w:pPr>
        <w:tabs>
          <w:tab w:val="num" w:pos="360"/>
        </w:tabs>
        <w:ind w:left="360" w:hanging="360"/>
      </w:pPr>
      <w:rPr>
        <w:rFonts w:ascii="Symbol" w:hAnsi="Symbol" w:hint="default"/>
      </w:rPr>
    </w:lvl>
  </w:abstractNum>
  <w:num w:numId="1" w16cid:durableId="850145890">
    <w:abstractNumId w:val="8"/>
  </w:num>
  <w:num w:numId="2" w16cid:durableId="929118772">
    <w:abstractNumId w:val="6"/>
  </w:num>
  <w:num w:numId="3" w16cid:durableId="1946493391">
    <w:abstractNumId w:val="5"/>
  </w:num>
  <w:num w:numId="4" w16cid:durableId="433134334">
    <w:abstractNumId w:val="4"/>
  </w:num>
  <w:num w:numId="5" w16cid:durableId="445924693">
    <w:abstractNumId w:val="7"/>
  </w:num>
  <w:num w:numId="6" w16cid:durableId="650061446">
    <w:abstractNumId w:val="3"/>
  </w:num>
  <w:num w:numId="7" w16cid:durableId="444884576">
    <w:abstractNumId w:val="2"/>
  </w:num>
  <w:num w:numId="8" w16cid:durableId="385766184">
    <w:abstractNumId w:val="1"/>
  </w:num>
  <w:num w:numId="9" w16cid:durableId="1180311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5BD9"/>
    <w:rsid w:val="00034616"/>
    <w:rsid w:val="000466E4"/>
    <w:rsid w:val="0006063C"/>
    <w:rsid w:val="00084502"/>
    <w:rsid w:val="000B0BE0"/>
    <w:rsid w:val="000D5DFB"/>
    <w:rsid w:val="0011729E"/>
    <w:rsid w:val="00126DAA"/>
    <w:rsid w:val="0015074B"/>
    <w:rsid w:val="00190147"/>
    <w:rsid w:val="001D12E8"/>
    <w:rsid w:val="001E1632"/>
    <w:rsid w:val="002250DA"/>
    <w:rsid w:val="002417DF"/>
    <w:rsid w:val="00265811"/>
    <w:rsid w:val="0029639D"/>
    <w:rsid w:val="002A5EAC"/>
    <w:rsid w:val="002C09B6"/>
    <w:rsid w:val="002D2365"/>
    <w:rsid w:val="002E39AA"/>
    <w:rsid w:val="00326F90"/>
    <w:rsid w:val="003373E2"/>
    <w:rsid w:val="00343901"/>
    <w:rsid w:val="0034550A"/>
    <w:rsid w:val="00373925"/>
    <w:rsid w:val="0038028F"/>
    <w:rsid w:val="00397FD0"/>
    <w:rsid w:val="003D315B"/>
    <w:rsid w:val="00403129"/>
    <w:rsid w:val="0047762E"/>
    <w:rsid w:val="004B6573"/>
    <w:rsid w:val="004B6BA4"/>
    <w:rsid w:val="004D70B7"/>
    <w:rsid w:val="004F5598"/>
    <w:rsid w:val="00520C3B"/>
    <w:rsid w:val="00542E1D"/>
    <w:rsid w:val="005816E7"/>
    <w:rsid w:val="005A02C0"/>
    <w:rsid w:val="005C4928"/>
    <w:rsid w:val="005D761C"/>
    <w:rsid w:val="00690834"/>
    <w:rsid w:val="006A0FAB"/>
    <w:rsid w:val="006C1820"/>
    <w:rsid w:val="0077066B"/>
    <w:rsid w:val="007B6A70"/>
    <w:rsid w:val="00822893"/>
    <w:rsid w:val="008B4447"/>
    <w:rsid w:val="00914E9E"/>
    <w:rsid w:val="009763BF"/>
    <w:rsid w:val="009B4CD3"/>
    <w:rsid w:val="009D01D5"/>
    <w:rsid w:val="009F5F2B"/>
    <w:rsid w:val="00AA1D8D"/>
    <w:rsid w:val="00AB5490"/>
    <w:rsid w:val="00AE3DE6"/>
    <w:rsid w:val="00B47730"/>
    <w:rsid w:val="00B612D2"/>
    <w:rsid w:val="00B7162C"/>
    <w:rsid w:val="00BB3F94"/>
    <w:rsid w:val="00BE5301"/>
    <w:rsid w:val="00C21230"/>
    <w:rsid w:val="00C24084"/>
    <w:rsid w:val="00C355B2"/>
    <w:rsid w:val="00C95AB1"/>
    <w:rsid w:val="00CB0664"/>
    <w:rsid w:val="00CF542C"/>
    <w:rsid w:val="00DD671A"/>
    <w:rsid w:val="00E200B5"/>
    <w:rsid w:val="00E22891"/>
    <w:rsid w:val="00E2577B"/>
    <w:rsid w:val="00E54895"/>
    <w:rsid w:val="00F20871"/>
    <w:rsid w:val="00F40A1C"/>
    <w:rsid w:val="00FC693F"/>
    <w:rsid w:val="00FC6D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3FBB31"/>
  <w14:defaultImageDpi w14:val="300"/>
  <w15:docId w15:val="{CE605B31-BDA0-F84E-AC98-163BADA0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93F"/>
  </w:style>
  <w:style w:type="paragraph" w:styleId="Nadpis1">
    <w:name w:val="heading 1"/>
    <w:basedOn w:val="Normln"/>
    <w:next w:val="Normln"/>
    <w:link w:val="Nadpis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8BF"/>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E618BF"/>
  </w:style>
  <w:style w:type="paragraph" w:styleId="Zpat">
    <w:name w:val="footer"/>
    <w:basedOn w:val="Normln"/>
    <w:link w:val="ZpatChar"/>
    <w:uiPriority w:val="99"/>
    <w:unhideWhenUsed/>
    <w:rsid w:val="00E618BF"/>
    <w:pPr>
      <w:tabs>
        <w:tab w:val="center" w:pos="4680"/>
        <w:tab w:val="right" w:pos="9360"/>
      </w:tabs>
      <w:spacing w:after="0" w:line="240" w:lineRule="auto"/>
    </w:pPr>
  </w:style>
  <w:style w:type="character" w:customStyle="1" w:styleId="ZpatChar">
    <w:name w:val="Zápatí Char"/>
    <w:basedOn w:val="Standardnpsmoodstavce"/>
    <w:link w:val="Zpat"/>
    <w:uiPriority w:val="99"/>
    <w:rsid w:val="00E618BF"/>
  </w:style>
  <w:style w:type="paragraph" w:styleId="Bezmezer">
    <w:name w:val="No Spacing"/>
    <w:uiPriority w:val="1"/>
    <w:qFormat/>
    <w:rsid w:val="00FC693F"/>
    <w:pPr>
      <w:spacing w:after="0" w:line="240" w:lineRule="auto"/>
    </w:pPr>
  </w:style>
  <w:style w:type="character" w:customStyle="1" w:styleId="Nadpis1Char">
    <w:name w:val="Nadpis 1 Char"/>
    <w:basedOn w:val="Standardnpsmoodstavce"/>
    <w:link w:val="Nadpis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FC693F"/>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FC693F"/>
    <w:rPr>
      <w:rFonts w:asciiTheme="majorHAnsi" w:eastAsiaTheme="majorEastAsia" w:hAnsiTheme="majorHAnsi" w:cstheme="majorBidi"/>
      <w:b/>
      <w:bCs/>
      <w:color w:val="4F81BD" w:themeColor="accent1"/>
    </w:rPr>
  </w:style>
  <w:style w:type="paragraph" w:styleId="Nzev">
    <w:name w:val="Title"/>
    <w:basedOn w:val="Normln"/>
    <w:next w:val="Normln"/>
    <w:link w:val="Nzev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FC693F"/>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34"/>
    <w:qFormat/>
    <w:rsid w:val="00FC693F"/>
    <w:pPr>
      <w:ind w:left="720"/>
      <w:contextualSpacing/>
    </w:pPr>
  </w:style>
  <w:style w:type="paragraph" w:styleId="Zkladntext">
    <w:name w:val="Body Text"/>
    <w:basedOn w:val="Normln"/>
    <w:link w:val="ZkladntextChar"/>
    <w:uiPriority w:val="99"/>
    <w:unhideWhenUsed/>
    <w:rsid w:val="00AA1D8D"/>
    <w:pPr>
      <w:spacing w:after="120"/>
    </w:pPr>
  </w:style>
  <w:style w:type="character" w:customStyle="1" w:styleId="ZkladntextChar">
    <w:name w:val="Základní text Char"/>
    <w:basedOn w:val="Standardnpsmoodstavce"/>
    <w:link w:val="Zkladntext"/>
    <w:uiPriority w:val="99"/>
    <w:rsid w:val="00AA1D8D"/>
  </w:style>
  <w:style w:type="paragraph" w:styleId="Zkladntext2">
    <w:name w:val="Body Text 2"/>
    <w:basedOn w:val="Normln"/>
    <w:link w:val="Zkladntext2Char"/>
    <w:uiPriority w:val="99"/>
    <w:unhideWhenUsed/>
    <w:rsid w:val="00AA1D8D"/>
    <w:pPr>
      <w:spacing w:after="120" w:line="480" w:lineRule="auto"/>
    </w:pPr>
  </w:style>
  <w:style w:type="character" w:customStyle="1" w:styleId="Zkladntext2Char">
    <w:name w:val="Základní text 2 Char"/>
    <w:basedOn w:val="Standardnpsmoodstavce"/>
    <w:link w:val="Zkladntext2"/>
    <w:uiPriority w:val="99"/>
    <w:rsid w:val="00AA1D8D"/>
  </w:style>
  <w:style w:type="paragraph" w:styleId="Zkladntext3">
    <w:name w:val="Body Text 3"/>
    <w:basedOn w:val="Normln"/>
    <w:link w:val="Zkladntext3Char"/>
    <w:uiPriority w:val="99"/>
    <w:unhideWhenUsed/>
    <w:rsid w:val="00AA1D8D"/>
    <w:pPr>
      <w:spacing w:after="120"/>
    </w:pPr>
    <w:rPr>
      <w:sz w:val="16"/>
      <w:szCs w:val="16"/>
    </w:rPr>
  </w:style>
  <w:style w:type="character" w:customStyle="1" w:styleId="Zkladntext3Char">
    <w:name w:val="Základní text 3 Char"/>
    <w:basedOn w:val="Standardnpsmoodstavce"/>
    <w:link w:val="Zkladntext3"/>
    <w:uiPriority w:val="99"/>
    <w:rsid w:val="00AA1D8D"/>
    <w:rPr>
      <w:sz w:val="16"/>
      <w:szCs w:val="16"/>
    </w:rPr>
  </w:style>
  <w:style w:type="paragraph" w:styleId="Seznam">
    <w:name w:val="List"/>
    <w:basedOn w:val="Normln"/>
    <w:uiPriority w:val="99"/>
    <w:unhideWhenUsed/>
    <w:rsid w:val="00AA1D8D"/>
    <w:pPr>
      <w:ind w:left="360" w:hanging="360"/>
      <w:contextualSpacing/>
    </w:pPr>
  </w:style>
  <w:style w:type="paragraph" w:styleId="Seznam2">
    <w:name w:val="List 2"/>
    <w:basedOn w:val="Normln"/>
    <w:uiPriority w:val="99"/>
    <w:unhideWhenUsed/>
    <w:rsid w:val="00326F90"/>
    <w:pPr>
      <w:ind w:left="720" w:hanging="360"/>
      <w:contextualSpacing/>
    </w:pPr>
  </w:style>
  <w:style w:type="paragraph" w:styleId="Seznam3">
    <w:name w:val="List 3"/>
    <w:basedOn w:val="Normln"/>
    <w:uiPriority w:val="99"/>
    <w:unhideWhenUsed/>
    <w:rsid w:val="00326F90"/>
    <w:pPr>
      <w:ind w:left="1080" w:hanging="360"/>
      <w:contextualSpacing/>
    </w:pPr>
  </w:style>
  <w:style w:type="paragraph" w:styleId="Seznamsodrkami">
    <w:name w:val="List Bullet"/>
    <w:basedOn w:val="Normln"/>
    <w:uiPriority w:val="99"/>
    <w:unhideWhenUsed/>
    <w:rsid w:val="00326F90"/>
    <w:pPr>
      <w:numPr>
        <w:numId w:val="1"/>
      </w:numPr>
      <w:contextualSpacing/>
    </w:pPr>
  </w:style>
  <w:style w:type="paragraph" w:styleId="Seznamsodrkami2">
    <w:name w:val="List Bullet 2"/>
    <w:basedOn w:val="Normln"/>
    <w:uiPriority w:val="99"/>
    <w:unhideWhenUsed/>
    <w:rsid w:val="00326F90"/>
    <w:pPr>
      <w:numPr>
        <w:numId w:val="2"/>
      </w:numPr>
      <w:contextualSpacing/>
    </w:pPr>
  </w:style>
  <w:style w:type="paragraph" w:styleId="Seznamsodrkami3">
    <w:name w:val="List Bullet 3"/>
    <w:basedOn w:val="Normln"/>
    <w:uiPriority w:val="99"/>
    <w:unhideWhenUsed/>
    <w:rsid w:val="00326F90"/>
    <w:pPr>
      <w:numPr>
        <w:numId w:val="3"/>
      </w:numPr>
      <w:contextualSpacing/>
    </w:pPr>
  </w:style>
  <w:style w:type="paragraph" w:styleId="slovanseznam">
    <w:name w:val="List Number"/>
    <w:basedOn w:val="Normln"/>
    <w:uiPriority w:val="99"/>
    <w:unhideWhenUsed/>
    <w:rsid w:val="00326F90"/>
    <w:pPr>
      <w:numPr>
        <w:numId w:val="5"/>
      </w:numPr>
      <w:contextualSpacing/>
    </w:pPr>
  </w:style>
  <w:style w:type="paragraph" w:styleId="slovanseznam2">
    <w:name w:val="List Number 2"/>
    <w:basedOn w:val="Normln"/>
    <w:uiPriority w:val="99"/>
    <w:unhideWhenUsed/>
    <w:rsid w:val="0029639D"/>
    <w:pPr>
      <w:numPr>
        <w:numId w:val="6"/>
      </w:numPr>
      <w:contextualSpacing/>
    </w:pPr>
  </w:style>
  <w:style w:type="paragraph" w:styleId="slovanseznam3">
    <w:name w:val="List Number 3"/>
    <w:basedOn w:val="Normln"/>
    <w:uiPriority w:val="99"/>
    <w:unhideWhenUsed/>
    <w:rsid w:val="0029639D"/>
    <w:pPr>
      <w:numPr>
        <w:numId w:val="7"/>
      </w:numPr>
      <w:contextualSpacing/>
    </w:pPr>
  </w:style>
  <w:style w:type="paragraph" w:styleId="Pokraovnseznamu">
    <w:name w:val="List Continue"/>
    <w:basedOn w:val="Normln"/>
    <w:uiPriority w:val="99"/>
    <w:unhideWhenUsed/>
    <w:rsid w:val="0029639D"/>
    <w:pPr>
      <w:spacing w:after="120"/>
      <w:ind w:left="360"/>
      <w:contextualSpacing/>
    </w:pPr>
  </w:style>
  <w:style w:type="paragraph" w:styleId="Pokraovnseznamu2">
    <w:name w:val="List Continue 2"/>
    <w:basedOn w:val="Normln"/>
    <w:uiPriority w:val="99"/>
    <w:unhideWhenUsed/>
    <w:rsid w:val="0029639D"/>
    <w:pPr>
      <w:spacing w:after="120"/>
      <w:ind w:left="720"/>
      <w:contextualSpacing/>
    </w:pPr>
  </w:style>
  <w:style w:type="paragraph" w:styleId="Pokraovnseznamu3">
    <w:name w:val="List Continue 3"/>
    <w:basedOn w:val="Normln"/>
    <w:uiPriority w:val="99"/>
    <w:unhideWhenUsed/>
    <w:rsid w:val="0029639D"/>
    <w:pPr>
      <w:spacing w:after="120"/>
      <w:ind w:left="1080"/>
      <w:contextualSpacing/>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Standardnpsmoodstavce"/>
    <w:link w:val="Textmakra"/>
    <w:uiPriority w:val="99"/>
    <w:rsid w:val="0029639D"/>
    <w:rPr>
      <w:rFonts w:ascii="Courier" w:hAnsi="Courier"/>
      <w:sz w:val="20"/>
      <w:szCs w:val="20"/>
    </w:rPr>
  </w:style>
  <w:style w:type="paragraph" w:styleId="Citt">
    <w:name w:val="Quote"/>
    <w:basedOn w:val="Normln"/>
    <w:next w:val="Normln"/>
    <w:link w:val="CittChar"/>
    <w:uiPriority w:val="29"/>
    <w:qFormat/>
    <w:rsid w:val="00FC693F"/>
    <w:rPr>
      <w:i/>
      <w:iCs/>
      <w:color w:val="000000" w:themeColor="text1"/>
    </w:rPr>
  </w:style>
  <w:style w:type="character" w:customStyle="1" w:styleId="CittChar">
    <w:name w:val="Citát Char"/>
    <w:basedOn w:val="Standardnpsmoodstavce"/>
    <w:link w:val="Citt"/>
    <w:uiPriority w:val="29"/>
    <w:rsid w:val="00FC693F"/>
    <w:rPr>
      <w:i/>
      <w:iCs/>
      <w:color w:val="000000" w:themeColor="text1"/>
    </w:rPr>
  </w:style>
  <w:style w:type="character" w:customStyle="1" w:styleId="Nadpis4Char">
    <w:name w:val="Nadpis 4 Char"/>
    <w:basedOn w:val="Standardnpsmoodstavce"/>
    <w:link w:val="Nadpis4"/>
    <w:uiPriority w:val="9"/>
    <w:semiHidden/>
    <w:rsid w:val="00FC693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C693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C693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C693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C693F"/>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FC693F"/>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FC693F"/>
    <w:pPr>
      <w:spacing w:line="240" w:lineRule="auto"/>
    </w:pPr>
    <w:rPr>
      <w:b/>
      <w:bCs/>
      <w:color w:val="4F81BD" w:themeColor="accent1"/>
      <w:sz w:val="18"/>
      <w:szCs w:val="18"/>
    </w:rPr>
  </w:style>
  <w:style w:type="character" w:styleId="Siln">
    <w:name w:val="Strong"/>
    <w:basedOn w:val="Standardnpsmoodstavce"/>
    <w:uiPriority w:val="22"/>
    <w:qFormat/>
    <w:rsid w:val="00FC693F"/>
    <w:rPr>
      <w:b/>
      <w:bCs/>
    </w:rPr>
  </w:style>
  <w:style w:type="character" w:styleId="Zdraznn">
    <w:name w:val="Emphasis"/>
    <w:basedOn w:val="Standardnpsmoodstavce"/>
    <w:uiPriority w:val="20"/>
    <w:qFormat/>
    <w:rsid w:val="00FC693F"/>
    <w:rPr>
      <w:i/>
      <w:iCs/>
    </w:rPr>
  </w:style>
  <w:style w:type="paragraph" w:styleId="Vrazncitt">
    <w:name w:val="Intense Quote"/>
    <w:basedOn w:val="Normln"/>
    <w:next w:val="Normln"/>
    <w:link w:val="Vrazncit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FC693F"/>
    <w:rPr>
      <w:b/>
      <w:bCs/>
      <w:i/>
      <w:iCs/>
      <w:color w:val="4F81BD" w:themeColor="accent1"/>
    </w:rPr>
  </w:style>
  <w:style w:type="character" w:styleId="Zdraznnjemn">
    <w:name w:val="Subtle Emphasis"/>
    <w:basedOn w:val="Standardnpsmoodstavce"/>
    <w:uiPriority w:val="19"/>
    <w:qFormat/>
    <w:rsid w:val="00FC693F"/>
    <w:rPr>
      <w:i/>
      <w:iCs/>
      <w:color w:val="808080" w:themeColor="text1" w:themeTint="7F"/>
    </w:rPr>
  </w:style>
  <w:style w:type="character" w:styleId="Zdraznnintenzivn">
    <w:name w:val="Intense Emphasis"/>
    <w:basedOn w:val="Standardnpsmoodstavce"/>
    <w:uiPriority w:val="21"/>
    <w:qFormat/>
    <w:rsid w:val="00FC693F"/>
    <w:rPr>
      <w:b/>
      <w:bCs/>
      <w:i/>
      <w:iCs/>
      <w:color w:val="4F81BD" w:themeColor="accent1"/>
    </w:rPr>
  </w:style>
  <w:style w:type="character" w:styleId="Odkazjemn">
    <w:name w:val="Subtle Reference"/>
    <w:basedOn w:val="Standardnpsmoodstavce"/>
    <w:uiPriority w:val="31"/>
    <w:qFormat/>
    <w:rsid w:val="00FC693F"/>
    <w:rPr>
      <w:smallCaps/>
      <w:color w:val="C0504D" w:themeColor="accent2"/>
      <w:u w:val="single"/>
    </w:rPr>
  </w:style>
  <w:style w:type="character" w:styleId="Odkazintenzivn">
    <w:name w:val="Intense Reference"/>
    <w:basedOn w:val="Standardnpsmoodstavce"/>
    <w:uiPriority w:val="32"/>
    <w:qFormat/>
    <w:rsid w:val="00FC693F"/>
    <w:rPr>
      <w:b/>
      <w:bCs/>
      <w:smallCaps/>
      <w:color w:val="C0504D" w:themeColor="accent2"/>
      <w:spacing w:val="5"/>
      <w:u w:val="single"/>
    </w:rPr>
  </w:style>
  <w:style w:type="character" w:styleId="Nzevknihy">
    <w:name w:val="Book Title"/>
    <w:basedOn w:val="Standardnpsmoodstavce"/>
    <w:uiPriority w:val="33"/>
    <w:qFormat/>
    <w:rsid w:val="00FC693F"/>
    <w:rPr>
      <w:b/>
      <w:bCs/>
      <w:smallCaps/>
      <w:spacing w:val="5"/>
    </w:rPr>
  </w:style>
  <w:style w:type="paragraph" w:styleId="Nadpisobsahu">
    <w:name w:val="TOC Heading"/>
    <w:basedOn w:val="Nadpis1"/>
    <w:next w:val="Normln"/>
    <w:uiPriority w:val="39"/>
    <w:semiHidden/>
    <w:unhideWhenUsed/>
    <w:qFormat/>
    <w:rsid w:val="00FC693F"/>
    <w:pPr>
      <w:outlineLvl w:val="9"/>
    </w:pPr>
  </w:style>
  <w:style w:type="table" w:styleId="Mkatabulky">
    <w:name w:val="Table Grid"/>
    <w:basedOn w:val="Normlntabulka"/>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
    <w:name w:val="Light Shading"/>
    <w:basedOn w:val="Normlntabul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3">
    <w:name w:val="Light Shading Accent 3"/>
    <w:basedOn w:val="Normlntabul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4">
    <w:name w:val="Light Shading Accent 4"/>
    <w:basedOn w:val="Normlntabul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5">
    <w:name w:val="Light Shading Accent 5"/>
    <w:basedOn w:val="Normlntabul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6">
    <w:name w:val="Light Shading Accent 6"/>
    <w:basedOn w:val="Normlntabul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2">
    <w:name w:val="Light List Accent 2"/>
    <w:basedOn w:val="Normlntabulka"/>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eznamzvraznn3">
    <w:name w:val="Light List Accent 3"/>
    <w:basedOn w:val="Normlntabulka"/>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4">
    <w:name w:val="Light List Accent 4"/>
    <w:basedOn w:val="Normlntabulka"/>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zvraznn5">
    <w:name w:val="Light List Accent 5"/>
    <w:basedOn w:val="Normlntabulka"/>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6">
    <w:name w:val="Light List Accent 6"/>
    <w:basedOn w:val="Normlntabulka"/>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
    <w:name w:val="Light Grid"/>
    <w:basedOn w:val="Normlntabul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tlmkazvraznn3">
    <w:name w:val="Light Grid Accent 3"/>
    <w:basedOn w:val="Normlntabul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tlmkazvraznn4">
    <w:name w:val="Light Grid Accent 4"/>
    <w:basedOn w:val="Normlntabul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mkazvraznn5">
    <w:name w:val="Light Grid Accent 5"/>
    <w:basedOn w:val="Normlntabul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6">
    <w:name w:val="Light Grid Accent 6"/>
    <w:basedOn w:val="Normlntabul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ednstnovn1">
    <w:name w:val="Medium Shading 1"/>
    <w:basedOn w:val="Normlntabulka"/>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eznam1">
    <w:name w:val="Medium List 1"/>
    <w:basedOn w:val="Normlntabulka"/>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ednseznam1zvraznn2">
    <w:name w:val="Medium List 1 Accent 2"/>
    <w:basedOn w:val="Normlntabulka"/>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Stednseznam1zvraznn3">
    <w:name w:val="Medium List 1 Accent 3"/>
    <w:basedOn w:val="Normlntabulka"/>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tednseznam1zvraznn4">
    <w:name w:val="Medium List 1 Accent 4"/>
    <w:basedOn w:val="Normlntabulka"/>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Stednseznam1zvraznn5">
    <w:name w:val="Medium List 1 Accent 5"/>
    <w:basedOn w:val="Normlntabulka"/>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tednseznam1zvraznn6">
    <w:name w:val="Medium List 1 Accent 6"/>
    <w:basedOn w:val="Normlntabulka"/>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Stednseznam2">
    <w:name w:val="Medium Lis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mka1">
    <w:name w:val="Medium Grid 1"/>
    <w:basedOn w:val="Normlntabul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1zvraznn2">
    <w:name w:val="Medium Grid 1 Accent 2"/>
    <w:basedOn w:val="Normlntabul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ednmka1zvraznn3">
    <w:name w:val="Medium Grid 1 Accent 3"/>
    <w:basedOn w:val="Normlntabul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ednmka1zvraznn4">
    <w:name w:val="Medium Grid 1 Accent 4"/>
    <w:basedOn w:val="Normlntabul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ednmka1zvraznn5">
    <w:name w:val="Medium Grid 1 Accent 5"/>
    <w:basedOn w:val="Normlntabul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ednmka1zvraznn6">
    <w:name w:val="Medium Grid 1 Accent 6"/>
    <w:basedOn w:val="Normlntabul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ednmka2">
    <w:name w:val="Medium Grid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tednmka3zvraznn2">
    <w:name w:val="Medium Grid 3 Accent 2"/>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Stednmka3zvraznn3">
    <w:name w:val="Medium Grid 3 Accent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tednmka3zvraznn4">
    <w:name w:val="Medium Grid 3 Accent 4"/>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Stednmka3zvraznn5">
    <w:name w:val="Medium Grid 3 Accent 5"/>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mka3zvraznn6">
    <w:name w:val="Medium Grid 3 Accent 6"/>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mavseznam">
    <w:name w:val="Dark List"/>
    <w:basedOn w:val="Normlntabulka"/>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mavseznamzvraznn2">
    <w:name w:val="Dark List Accent 2"/>
    <w:basedOn w:val="Normlntabulka"/>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mavseznamzvraznn3">
    <w:name w:val="Dark List Accent 3"/>
    <w:basedOn w:val="Normlntabulka"/>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mavseznamzvraznn4">
    <w:name w:val="Dark List Accent 4"/>
    <w:basedOn w:val="Normlntabulka"/>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mavseznamzvraznn5">
    <w:name w:val="Dark List Accent 5"/>
    <w:basedOn w:val="Normlntabulka"/>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mavseznamzvraznn6">
    <w:name w:val="Dark List Accent 6"/>
    <w:basedOn w:val="Normlntabulka"/>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Barevnstnovn">
    <w:name w:val="Colorful Shading"/>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Barevnstnovnzvraznn4">
    <w:name w:val="Colorful Shading Accent 4"/>
    <w:basedOn w:val="Normlntabulka"/>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Barevnseznam">
    <w:name w:val="Colorful List"/>
    <w:basedOn w:val="Normlntabul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evnseznamzvraznn2">
    <w:name w:val="Colorful List Accent 2"/>
    <w:basedOn w:val="Normlntabul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zvraznn3">
    <w:name w:val="Colorful List Accent 3"/>
    <w:basedOn w:val="Normlntabul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Barevnseznamzvraznn4">
    <w:name w:val="Colorful List Accent 4"/>
    <w:basedOn w:val="Normlntabul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Barevnseznamzvraznn5">
    <w:name w:val="Colorful List Accent 5"/>
    <w:basedOn w:val="Normlntabul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Barevnseznamzvraznn6">
    <w:name w:val="Colorful List Accent 6"/>
    <w:basedOn w:val="Normlntabul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Barevnmka">
    <w:name w:val="Colorful Grid"/>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mkazvraznn2">
    <w:name w:val="Colorful Grid Accent 2"/>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Barevnmkazvraznn3">
    <w:name w:val="Colorful Grid Accent 3"/>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Barevnmkazvraznn4">
    <w:name w:val="Colorful Grid Accent 4"/>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Barevnmkazvraznn5">
    <w:name w:val="Colorful Grid Accent 5"/>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Barevnmkazvraznn6">
    <w:name w:val="Colorful Grid Accent 6"/>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Prosttabulka4">
    <w:name w:val="Plain Table 4"/>
    <w:basedOn w:val="Normlntabulka"/>
    <w:uiPriority w:val="99"/>
    <w:rsid w:val="002250D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233</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Petr Svoboda</cp:lastModifiedBy>
  <cp:revision>28</cp:revision>
  <cp:lastPrinted>2025-08-19T06:55:00Z</cp:lastPrinted>
  <dcterms:created xsi:type="dcterms:W3CDTF">2025-06-16T07:18:00Z</dcterms:created>
  <dcterms:modified xsi:type="dcterms:W3CDTF">2025-08-19T06:55:00Z</dcterms:modified>
  <cp:category/>
</cp:coreProperties>
</file>