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6B217" w14:textId="6B9AE70F" w:rsidR="005535D6" w:rsidRDefault="005535D6" w:rsidP="005535D6">
      <w:pPr>
        <w:rPr>
          <w:rFonts w:ascii="Calibri" w:hAnsi="Calibri" w:cs="Calibri"/>
          <w:sz w:val="24"/>
          <w:szCs w:val="24"/>
        </w:rPr>
      </w:pPr>
      <w:proofErr w:type="spellStart"/>
      <w:r w:rsidRPr="005535D6">
        <w:rPr>
          <w:rStyle w:val="Siln"/>
          <w:rFonts w:asciiTheme="majorHAnsi" w:hAnsiTheme="majorHAnsi" w:cstheme="majorHAnsi"/>
          <w:sz w:val="32"/>
          <w:szCs w:val="32"/>
        </w:rPr>
        <w:t>Raport</w:t>
      </w:r>
      <w:proofErr w:type="spellEnd"/>
      <w:r w:rsidRPr="005535D6">
        <w:rPr>
          <w:rStyle w:val="Siln"/>
          <w:rFonts w:asciiTheme="majorHAnsi" w:hAnsiTheme="majorHAnsi" w:cstheme="majorHAnsi"/>
          <w:sz w:val="32"/>
          <w:szCs w:val="32"/>
        </w:rPr>
        <w:t xml:space="preserve"> </w:t>
      </w:r>
      <w:proofErr w:type="spellStart"/>
      <w:r w:rsidRPr="005535D6">
        <w:rPr>
          <w:rStyle w:val="Siln"/>
          <w:rFonts w:asciiTheme="majorHAnsi" w:hAnsiTheme="majorHAnsi" w:cstheme="majorHAnsi"/>
          <w:sz w:val="32"/>
          <w:szCs w:val="32"/>
        </w:rPr>
        <w:t>testowy</w:t>
      </w:r>
      <w:proofErr w:type="spellEnd"/>
      <w:r w:rsidRPr="005535D6">
        <w:rPr>
          <w:rStyle w:val="Siln"/>
          <w:rFonts w:asciiTheme="majorHAnsi" w:hAnsiTheme="majorHAnsi" w:cstheme="majorHAnsi"/>
          <w:sz w:val="32"/>
          <w:szCs w:val="32"/>
        </w:rPr>
        <w:t xml:space="preserve"> – </w:t>
      </w:r>
      <w:proofErr w:type="spellStart"/>
      <w:r w:rsidRPr="005535D6">
        <w:rPr>
          <w:rStyle w:val="Siln"/>
          <w:rFonts w:asciiTheme="majorHAnsi" w:hAnsiTheme="majorHAnsi" w:cstheme="majorHAnsi"/>
          <w:sz w:val="32"/>
          <w:szCs w:val="32"/>
        </w:rPr>
        <w:t>Przewodnik</w:t>
      </w:r>
      <w:proofErr w:type="spellEnd"/>
      <w:r w:rsidRPr="005535D6">
        <w:rPr>
          <w:rStyle w:val="Siln"/>
          <w:rFonts w:asciiTheme="majorHAnsi" w:hAnsiTheme="majorHAnsi" w:cstheme="majorHAnsi"/>
          <w:sz w:val="32"/>
          <w:szCs w:val="32"/>
        </w:rPr>
        <w:t xml:space="preserve"> </w:t>
      </w:r>
      <w:proofErr w:type="spellStart"/>
      <w:r w:rsidRPr="005535D6">
        <w:rPr>
          <w:rStyle w:val="Siln"/>
          <w:rFonts w:asciiTheme="majorHAnsi" w:hAnsiTheme="majorHAnsi" w:cstheme="majorHAnsi"/>
          <w:sz w:val="32"/>
          <w:szCs w:val="32"/>
        </w:rPr>
        <w:t>dotyczący</w:t>
      </w:r>
      <w:proofErr w:type="spellEnd"/>
      <w:r w:rsidRPr="005535D6">
        <w:rPr>
          <w:rStyle w:val="Siln"/>
          <w:rFonts w:asciiTheme="majorHAnsi" w:hAnsiTheme="majorHAnsi" w:cstheme="majorHAnsi"/>
          <w:sz w:val="32"/>
          <w:szCs w:val="32"/>
        </w:rPr>
        <w:t xml:space="preserve"> </w:t>
      </w:r>
      <w:proofErr w:type="spellStart"/>
      <w:r w:rsidRPr="005535D6">
        <w:rPr>
          <w:rStyle w:val="Siln"/>
          <w:rFonts w:asciiTheme="majorHAnsi" w:hAnsiTheme="majorHAnsi" w:cstheme="majorHAnsi"/>
          <w:sz w:val="32"/>
          <w:szCs w:val="32"/>
        </w:rPr>
        <w:t>użycia</w:t>
      </w:r>
      <w:proofErr w:type="spellEnd"/>
      <w:r w:rsidRPr="005535D6">
        <w:rPr>
          <w:rStyle w:val="Siln"/>
          <w:rFonts w:asciiTheme="majorHAnsi" w:hAnsiTheme="majorHAnsi" w:cstheme="majorHAnsi"/>
          <w:sz w:val="32"/>
          <w:szCs w:val="32"/>
        </w:rPr>
        <w:t xml:space="preserve"> </w:t>
      </w:r>
      <w:proofErr w:type="spellStart"/>
      <w:r w:rsidRPr="005535D6">
        <w:rPr>
          <w:rStyle w:val="Siln"/>
          <w:rFonts w:asciiTheme="majorHAnsi" w:hAnsiTheme="majorHAnsi" w:cstheme="majorHAnsi"/>
          <w:sz w:val="32"/>
          <w:szCs w:val="32"/>
        </w:rPr>
        <w:t>szablonów</w:t>
      </w:r>
      <w:proofErr w:type="spellEnd"/>
    </w:p>
    <w:p w14:paraId="60013637" w14:textId="2989D19F" w:rsidR="005535D6" w:rsidRDefault="005535D6" w:rsidP="005535D6">
      <w:pPr>
        <w:rPr>
          <w:rFonts w:ascii="Calibri" w:hAnsi="Calibri" w:cs="Calibri"/>
          <w:sz w:val="24"/>
          <w:szCs w:val="24"/>
        </w:rPr>
      </w:pPr>
      <w:proofErr w:type="spellStart"/>
      <w:r w:rsidRPr="005535D6">
        <w:rPr>
          <w:rFonts w:ascii="Calibri" w:hAnsi="Calibri" w:cs="Calibri"/>
          <w:sz w:val="24"/>
          <w:szCs w:val="24"/>
        </w:rPr>
        <w:t>Niniejszy</w:t>
      </w:r>
      <w:proofErr w:type="spellEnd"/>
      <w:r w:rsidRPr="005535D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5535D6">
        <w:rPr>
          <w:rFonts w:ascii="Calibri" w:hAnsi="Calibri" w:cs="Calibri"/>
          <w:sz w:val="24"/>
          <w:szCs w:val="24"/>
        </w:rPr>
        <w:t>dokument</w:t>
      </w:r>
      <w:proofErr w:type="spellEnd"/>
      <w:r w:rsidRPr="005535D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5535D6">
        <w:rPr>
          <w:rFonts w:ascii="Calibri" w:hAnsi="Calibri" w:cs="Calibri"/>
          <w:sz w:val="24"/>
          <w:szCs w:val="24"/>
        </w:rPr>
        <w:t>stanowi</w:t>
      </w:r>
      <w:proofErr w:type="spellEnd"/>
      <w:r w:rsidRPr="005535D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5535D6">
        <w:rPr>
          <w:rFonts w:ascii="Calibri" w:hAnsi="Calibri" w:cs="Calibri"/>
          <w:sz w:val="24"/>
          <w:szCs w:val="24"/>
        </w:rPr>
        <w:t>przykład</w:t>
      </w:r>
      <w:proofErr w:type="spellEnd"/>
      <w:r w:rsidRPr="005535D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5535D6">
        <w:rPr>
          <w:rFonts w:ascii="Calibri" w:hAnsi="Calibri" w:cs="Calibri"/>
          <w:sz w:val="24"/>
          <w:szCs w:val="24"/>
        </w:rPr>
        <w:t>szablonu</w:t>
      </w:r>
      <w:proofErr w:type="spellEnd"/>
      <w:r w:rsidRPr="005535D6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5535D6">
        <w:rPr>
          <w:rFonts w:ascii="Calibri" w:hAnsi="Calibri" w:cs="Calibri"/>
          <w:sz w:val="24"/>
          <w:szCs w:val="24"/>
        </w:rPr>
        <w:t>który</w:t>
      </w:r>
      <w:proofErr w:type="spellEnd"/>
      <w:r w:rsidRPr="005535D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5535D6">
        <w:rPr>
          <w:rFonts w:ascii="Calibri" w:hAnsi="Calibri" w:cs="Calibri"/>
          <w:sz w:val="24"/>
          <w:szCs w:val="24"/>
        </w:rPr>
        <w:t>pokazuje</w:t>
      </w:r>
      <w:proofErr w:type="spellEnd"/>
      <w:r w:rsidRPr="005535D6">
        <w:rPr>
          <w:rFonts w:ascii="Calibri" w:hAnsi="Calibri" w:cs="Calibri"/>
          <w:sz w:val="24"/>
          <w:szCs w:val="24"/>
        </w:rPr>
        <w:t xml:space="preserve">, jak </w:t>
      </w:r>
      <w:proofErr w:type="spellStart"/>
      <w:r w:rsidRPr="005535D6">
        <w:rPr>
          <w:rFonts w:ascii="Calibri" w:hAnsi="Calibri" w:cs="Calibri"/>
          <w:sz w:val="24"/>
          <w:szCs w:val="24"/>
        </w:rPr>
        <w:t>tworzyć</w:t>
      </w:r>
      <w:proofErr w:type="spellEnd"/>
      <w:r w:rsidRPr="005535D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5535D6">
        <w:rPr>
          <w:rFonts w:ascii="Calibri" w:hAnsi="Calibri" w:cs="Calibri"/>
          <w:sz w:val="24"/>
          <w:szCs w:val="24"/>
        </w:rPr>
        <w:t>i</w:t>
      </w:r>
      <w:proofErr w:type="spellEnd"/>
      <w:r w:rsidRPr="005535D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5535D6">
        <w:rPr>
          <w:rFonts w:ascii="Calibri" w:hAnsi="Calibri" w:cs="Calibri"/>
          <w:sz w:val="24"/>
          <w:szCs w:val="24"/>
        </w:rPr>
        <w:t>używać</w:t>
      </w:r>
      <w:proofErr w:type="spellEnd"/>
      <w:r w:rsidRPr="005535D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5535D6">
        <w:rPr>
          <w:rFonts w:ascii="Calibri" w:hAnsi="Calibri" w:cs="Calibri"/>
          <w:sz w:val="24"/>
          <w:szCs w:val="24"/>
        </w:rPr>
        <w:t>szablonów</w:t>
      </w:r>
      <w:proofErr w:type="spellEnd"/>
      <w:r w:rsidRPr="005535D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5535D6">
        <w:rPr>
          <w:rFonts w:ascii="Calibri" w:hAnsi="Calibri" w:cs="Calibri"/>
          <w:sz w:val="24"/>
          <w:szCs w:val="24"/>
        </w:rPr>
        <w:t>raportów</w:t>
      </w:r>
      <w:proofErr w:type="spellEnd"/>
      <w:r w:rsidRPr="005535D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5535D6">
        <w:rPr>
          <w:rFonts w:ascii="Calibri" w:hAnsi="Calibri" w:cs="Calibri"/>
          <w:sz w:val="24"/>
          <w:szCs w:val="24"/>
        </w:rPr>
        <w:t>opartych</w:t>
      </w:r>
      <w:proofErr w:type="spellEnd"/>
      <w:r w:rsidRPr="005535D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5535D6">
        <w:rPr>
          <w:rFonts w:ascii="Calibri" w:hAnsi="Calibri" w:cs="Calibri"/>
          <w:sz w:val="24"/>
          <w:szCs w:val="24"/>
        </w:rPr>
        <w:t>na</w:t>
      </w:r>
      <w:proofErr w:type="spellEnd"/>
      <w:r w:rsidRPr="005535D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5535D6">
        <w:rPr>
          <w:rFonts w:ascii="Calibri" w:hAnsi="Calibri" w:cs="Calibri"/>
          <w:sz w:val="24"/>
          <w:szCs w:val="24"/>
        </w:rPr>
        <w:t>Wordzie</w:t>
      </w:r>
      <w:proofErr w:type="spellEnd"/>
      <w:r w:rsidRPr="005535D6">
        <w:rPr>
          <w:rFonts w:ascii="Calibri" w:hAnsi="Calibri" w:cs="Calibri"/>
          <w:sz w:val="24"/>
          <w:szCs w:val="24"/>
        </w:rPr>
        <w:t xml:space="preserve">. Celem jest </w:t>
      </w:r>
      <w:proofErr w:type="spellStart"/>
      <w:r w:rsidRPr="005535D6">
        <w:rPr>
          <w:rFonts w:ascii="Calibri" w:hAnsi="Calibri" w:cs="Calibri"/>
          <w:sz w:val="24"/>
          <w:szCs w:val="24"/>
        </w:rPr>
        <w:t>zdefiniowanie</w:t>
      </w:r>
      <w:proofErr w:type="spellEnd"/>
      <w:r w:rsidRPr="005535D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5535D6">
        <w:rPr>
          <w:rFonts w:ascii="Calibri" w:hAnsi="Calibri" w:cs="Calibri"/>
          <w:sz w:val="24"/>
          <w:szCs w:val="24"/>
        </w:rPr>
        <w:t>struktury</w:t>
      </w:r>
      <w:proofErr w:type="spellEnd"/>
      <w:r w:rsidRPr="005535D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5535D6">
        <w:rPr>
          <w:rFonts w:ascii="Calibri" w:hAnsi="Calibri" w:cs="Calibri"/>
          <w:sz w:val="24"/>
          <w:szCs w:val="24"/>
        </w:rPr>
        <w:t>raportu</w:t>
      </w:r>
      <w:proofErr w:type="spellEnd"/>
      <w:r w:rsidRPr="005535D6">
        <w:rPr>
          <w:rFonts w:ascii="Calibri" w:hAnsi="Calibri" w:cs="Calibri"/>
          <w:sz w:val="24"/>
          <w:szCs w:val="24"/>
        </w:rPr>
        <w:t xml:space="preserve">, w </w:t>
      </w:r>
      <w:proofErr w:type="spellStart"/>
      <w:r w:rsidRPr="005535D6">
        <w:rPr>
          <w:rFonts w:ascii="Calibri" w:hAnsi="Calibri" w:cs="Calibri"/>
          <w:sz w:val="24"/>
          <w:szCs w:val="24"/>
        </w:rPr>
        <w:t>tym</w:t>
      </w:r>
      <w:proofErr w:type="spellEnd"/>
      <w:r w:rsidRPr="005535D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5535D6">
        <w:rPr>
          <w:rFonts w:ascii="Calibri" w:hAnsi="Calibri" w:cs="Calibri"/>
          <w:sz w:val="24"/>
          <w:szCs w:val="24"/>
        </w:rPr>
        <w:t>formatowania</w:t>
      </w:r>
      <w:proofErr w:type="spellEnd"/>
      <w:r w:rsidRPr="005535D6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5535D6">
        <w:rPr>
          <w:rFonts w:ascii="Calibri" w:hAnsi="Calibri" w:cs="Calibri"/>
          <w:sz w:val="24"/>
          <w:szCs w:val="24"/>
        </w:rPr>
        <w:t>obrazów</w:t>
      </w:r>
      <w:proofErr w:type="spellEnd"/>
      <w:r w:rsidRPr="005535D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5535D6">
        <w:rPr>
          <w:rFonts w:ascii="Calibri" w:hAnsi="Calibri" w:cs="Calibri"/>
          <w:sz w:val="24"/>
          <w:szCs w:val="24"/>
        </w:rPr>
        <w:t>i</w:t>
      </w:r>
      <w:proofErr w:type="spellEnd"/>
      <w:r w:rsidRPr="005535D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5535D6">
        <w:rPr>
          <w:rFonts w:ascii="Calibri" w:hAnsi="Calibri" w:cs="Calibri"/>
          <w:sz w:val="24"/>
          <w:szCs w:val="24"/>
        </w:rPr>
        <w:t>tabel</w:t>
      </w:r>
      <w:proofErr w:type="spellEnd"/>
      <w:r w:rsidRPr="005535D6">
        <w:rPr>
          <w:rFonts w:ascii="Calibri" w:hAnsi="Calibri" w:cs="Calibri"/>
          <w:sz w:val="24"/>
          <w:szCs w:val="24"/>
        </w:rPr>
        <w:t>.</w:t>
      </w:r>
      <w:r w:rsidRPr="005535D6">
        <w:rPr>
          <w:rFonts w:ascii="Calibri" w:hAnsi="Calibri" w:cs="Calibri"/>
          <w:sz w:val="24"/>
          <w:szCs w:val="24"/>
        </w:rPr>
        <w:br/>
      </w:r>
      <w:proofErr w:type="spellStart"/>
      <w:r w:rsidRPr="005535D6">
        <w:rPr>
          <w:rFonts w:ascii="Calibri" w:hAnsi="Calibri" w:cs="Calibri"/>
          <w:sz w:val="24"/>
          <w:szCs w:val="24"/>
        </w:rPr>
        <w:t>Następnie</w:t>
      </w:r>
      <w:proofErr w:type="spellEnd"/>
      <w:r w:rsidRPr="005535D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5535D6">
        <w:rPr>
          <w:rFonts w:ascii="Calibri" w:hAnsi="Calibri" w:cs="Calibri"/>
          <w:sz w:val="24"/>
          <w:szCs w:val="24"/>
        </w:rPr>
        <w:t>należy</w:t>
      </w:r>
      <w:proofErr w:type="spellEnd"/>
      <w:r w:rsidRPr="005535D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5535D6">
        <w:rPr>
          <w:rFonts w:ascii="Calibri" w:hAnsi="Calibri" w:cs="Calibri"/>
          <w:sz w:val="24"/>
          <w:szCs w:val="24"/>
        </w:rPr>
        <w:t>zastąpić</w:t>
      </w:r>
      <w:proofErr w:type="spellEnd"/>
      <w:r w:rsidRPr="005535D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5535D6">
        <w:rPr>
          <w:rFonts w:ascii="Calibri" w:hAnsi="Calibri" w:cs="Calibri"/>
          <w:sz w:val="24"/>
          <w:szCs w:val="24"/>
        </w:rPr>
        <w:t>rzeczywiste</w:t>
      </w:r>
      <w:proofErr w:type="spellEnd"/>
      <w:r w:rsidRPr="005535D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5535D6">
        <w:rPr>
          <w:rFonts w:ascii="Calibri" w:hAnsi="Calibri" w:cs="Calibri"/>
          <w:sz w:val="24"/>
          <w:szCs w:val="24"/>
        </w:rPr>
        <w:t>wartości</w:t>
      </w:r>
      <w:proofErr w:type="spellEnd"/>
      <w:r w:rsidRPr="005535D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5535D6">
        <w:rPr>
          <w:rFonts w:ascii="Calibri" w:hAnsi="Calibri" w:cs="Calibri"/>
          <w:sz w:val="24"/>
          <w:szCs w:val="24"/>
        </w:rPr>
        <w:t>polami</w:t>
      </w:r>
      <w:proofErr w:type="spellEnd"/>
      <w:r w:rsidRPr="005535D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5535D6">
        <w:rPr>
          <w:rFonts w:ascii="Calibri" w:hAnsi="Calibri" w:cs="Calibri"/>
          <w:sz w:val="24"/>
          <w:szCs w:val="24"/>
        </w:rPr>
        <w:t>zastępczymi</w:t>
      </w:r>
      <w:proofErr w:type="spellEnd"/>
      <w:r w:rsidRPr="005535D6">
        <w:rPr>
          <w:rFonts w:ascii="Calibri" w:hAnsi="Calibri" w:cs="Calibri"/>
          <w:sz w:val="24"/>
          <w:szCs w:val="24"/>
        </w:rPr>
        <w:t xml:space="preserve"> w </w:t>
      </w:r>
      <w:proofErr w:type="spellStart"/>
      <w:r w:rsidRPr="005535D6">
        <w:rPr>
          <w:rFonts w:ascii="Calibri" w:hAnsi="Calibri" w:cs="Calibri"/>
          <w:sz w:val="24"/>
          <w:szCs w:val="24"/>
        </w:rPr>
        <w:t>formacie</w:t>
      </w:r>
      <w:proofErr w:type="spellEnd"/>
      <w:r w:rsidRPr="005535D6">
        <w:rPr>
          <w:rFonts w:ascii="Calibri" w:hAnsi="Calibri" w:cs="Calibri"/>
          <w:sz w:val="24"/>
          <w:szCs w:val="24"/>
        </w:rPr>
        <w:t xml:space="preserve"> </w:t>
      </w:r>
      <w:r w:rsidRPr="002417DF">
        <w:rPr>
          <w:rFonts w:ascii="Calibri" w:hAnsi="Calibri" w:cs="Calibri"/>
          <w:b/>
          <w:bCs/>
          <w:color w:val="6431F5"/>
          <w:sz w:val="24"/>
          <w:szCs w:val="24"/>
        </w:rPr>
        <w:t>{placeholder}</w:t>
      </w:r>
      <w:r w:rsidRPr="002417DF">
        <w:rPr>
          <w:rFonts w:ascii="Calibri" w:hAnsi="Calibri" w:cs="Calibri"/>
          <w:sz w:val="24"/>
          <w:szCs w:val="24"/>
        </w:rPr>
        <w:t>.</w:t>
      </w:r>
    </w:p>
    <w:p w14:paraId="1A7678EF" w14:textId="309F07F6" w:rsidR="005535D6" w:rsidRPr="005535D6" w:rsidRDefault="005535D6" w:rsidP="005535D6">
      <w:proofErr w:type="spellStart"/>
      <w:r w:rsidRPr="005535D6">
        <w:rPr>
          <w:rFonts w:ascii="Calibri" w:hAnsi="Calibri" w:cs="Calibri"/>
          <w:sz w:val="24"/>
          <w:szCs w:val="24"/>
        </w:rPr>
        <w:t>Kolejne</w:t>
      </w:r>
      <w:proofErr w:type="spellEnd"/>
      <w:r w:rsidRPr="005535D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5535D6">
        <w:rPr>
          <w:rFonts w:ascii="Calibri" w:hAnsi="Calibri" w:cs="Calibri"/>
          <w:sz w:val="24"/>
          <w:szCs w:val="24"/>
        </w:rPr>
        <w:t>sekcje</w:t>
      </w:r>
      <w:proofErr w:type="spellEnd"/>
      <w:r w:rsidRPr="005535D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5535D6">
        <w:rPr>
          <w:rFonts w:ascii="Calibri" w:hAnsi="Calibri" w:cs="Calibri"/>
          <w:sz w:val="24"/>
          <w:szCs w:val="24"/>
        </w:rPr>
        <w:t>wyjaśniają</w:t>
      </w:r>
      <w:proofErr w:type="spellEnd"/>
      <w:r w:rsidRPr="005535D6">
        <w:rPr>
          <w:rFonts w:ascii="Calibri" w:hAnsi="Calibri" w:cs="Calibri"/>
          <w:sz w:val="24"/>
          <w:szCs w:val="24"/>
        </w:rPr>
        <w:t xml:space="preserve">, jak </w:t>
      </w:r>
      <w:proofErr w:type="spellStart"/>
      <w:r w:rsidRPr="005535D6">
        <w:rPr>
          <w:rFonts w:ascii="Calibri" w:hAnsi="Calibri" w:cs="Calibri"/>
          <w:sz w:val="24"/>
          <w:szCs w:val="24"/>
        </w:rPr>
        <w:t>używać</w:t>
      </w:r>
      <w:proofErr w:type="spellEnd"/>
      <w:r w:rsidRPr="005535D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5535D6">
        <w:rPr>
          <w:rFonts w:ascii="Calibri" w:hAnsi="Calibri" w:cs="Calibri"/>
          <w:sz w:val="24"/>
          <w:szCs w:val="24"/>
        </w:rPr>
        <w:t>tych</w:t>
      </w:r>
      <w:proofErr w:type="spellEnd"/>
      <w:r w:rsidRPr="005535D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5535D6">
        <w:rPr>
          <w:rFonts w:ascii="Calibri" w:hAnsi="Calibri" w:cs="Calibri"/>
          <w:sz w:val="24"/>
          <w:szCs w:val="24"/>
        </w:rPr>
        <w:t>pól</w:t>
      </w:r>
      <w:proofErr w:type="spellEnd"/>
      <w:r w:rsidRPr="005535D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5535D6">
        <w:rPr>
          <w:rFonts w:ascii="Calibri" w:hAnsi="Calibri" w:cs="Calibri"/>
          <w:sz w:val="24"/>
          <w:szCs w:val="24"/>
        </w:rPr>
        <w:t>zastępczych</w:t>
      </w:r>
      <w:proofErr w:type="spellEnd"/>
      <w:r w:rsidRPr="005535D6">
        <w:rPr>
          <w:rFonts w:ascii="Calibri" w:hAnsi="Calibri" w:cs="Calibri"/>
          <w:sz w:val="24"/>
          <w:szCs w:val="24"/>
        </w:rPr>
        <w:t xml:space="preserve"> w </w:t>
      </w:r>
      <w:proofErr w:type="spellStart"/>
      <w:r w:rsidRPr="005535D6">
        <w:rPr>
          <w:rFonts w:ascii="Calibri" w:hAnsi="Calibri" w:cs="Calibri"/>
          <w:sz w:val="24"/>
          <w:szCs w:val="24"/>
        </w:rPr>
        <w:t>różnych</w:t>
      </w:r>
      <w:proofErr w:type="spellEnd"/>
      <w:r w:rsidRPr="005535D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5535D6">
        <w:rPr>
          <w:rFonts w:ascii="Calibri" w:hAnsi="Calibri" w:cs="Calibri"/>
          <w:sz w:val="24"/>
          <w:szCs w:val="24"/>
        </w:rPr>
        <w:t>scenariuszach</w:t>
      </w:r>
      <w:proofErr w:type="spellEnd"/>
      <w:r w:rsidRPr="005535D6">
        <w:rPr>
          <w:rFonts w:ascii="Calibri" w:hAnsi="Calibri" w:cs="Calibri"/>
          <w:sz w:val="24"/>
          <w:szCs w:val="24"/>
        </w:rPr>
        <w:t>.</w:t>
      </w:r>
    </w:p>
    <w:p w14:paraId="5B64C013" w14:textId="0F903CE0" w:rsidR="005535D6" w:rsidRDefault="005535D6" w:rsidP="005535D6">
      <w:pPr>
        <w:pStyle w:val="Normlnweb"/>
        <w:rPr>
          <w:rFonts w:ascii="Calibri" w:hAnsi="Calibri" w:cs="Calibri"/>
        </w:rPr>
      </w:pPr>
      <w:r w:rsidRPr="005535D6">
        <w:rPr>
          <w:rStyle w:val="Siln"/>
          <w:rFonts w:asciiTheme="majorHAnsi" w:hAnsiTheme="majorHAnsi" w:cstheme="majorHAnsi"/>
          <w:sz w:val="28"/>
          <w:szCs w:val="28"/>
        </w:rPr>
        <w:t xml:space="preserve">1. </w:t>
      </w:r>
      <w:proofErr w:type="spellStart"/>
      <w:r w:rsidRPr="005535D6">
        <w:rPr>
          <w:rStyle w:val="Siln"/>
          <w:rFonts w:asciiTheme="majorHAnsi" w:hAnsiTheme="majorHAnsi" w:cstheme="majorHAnsi"/>
          <w:sz w:val="28"/>
          <w:szCs w:val="28"/>
        </w:rPr>
        <w:t>Wstawianie</w:t>
      </w:r>
      <w:proofErr w:type="spellEnd"/>
      <w:r w:rsidRPr="005535D6">
        <w:rPr>
          <w:rStyle w:val="Siln"/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Pr="005535D6">
        <w:rPr>
          <w:rStyle w:val="Siln"/>
          <w:rFonts w:asciiTheme="majorHAnsi" w:hAnsiTheme="majorHAnsi" w:cstheme="majorHAnsi"/>
          <w:sz w:val="28"/>
          <w:szCs w:val="28"/>
        </w:rPr>
        <w:t>prostych</w:t>
      </w:r>
      <w:proofErr w:type="spellEnd"/>
      <w:r w:rsidRPr="005535D6">
        <w:rPr>
          <w:rStyle w:val="Siln"/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Pr="005535D6">
        <w:rPr>
          <w:rStyle w:val="Siln"/>
          <w:rFonts w:asciiTheme="majorHAnsi" w:hAnsiTheme="majorHAnsi" w:cstheme="majorHAnsi"/>
          <w:sz w:val="28"/>
          <w:szCs w:val="28"/>
        </w:rPr>
        <w:t>wartości</w:t>
      </w:r>
      <w:proofErr w:type="spellEnd"/>
    </w:p>
    <w:p w14:paraId="54768C26" w14:textId="62EB6060" w:rsidR="005535D6" w:rsidRDefault="005535D6" w:rsidP="005535D6">
      <w:pPr>
        <w:pStyle w:val="Normlnweb"/>
        <w:rPr>
          <w:rFonts w:ascii="Calibri" w:hAnsi="Calibri" w:cs="Calibri"/>
        </w:rPr>
      </w:pPr>
      <w:r w:rsidRPr="005535D6">
        <w:rPr>
          <w:rFonts w:ascii="Calibri" w:hAnsi="Calibri" w:cs="Calibri"/>
        </w:rPr>
        <w:t xml:space="preserve">Aby </w:t>
      </w:r>
      <w:proofErr w:type="spellStart"/>
      <w:r w:rsidRPr="005535D6">
        <w:rPr>
          <w:rFonts w:ascii="Calibri" w:hAnsi="Calibri" w:cs="Calibri"/>
        </w:rPr>
        <w:t>wstawić</w:t>
      </w:r>
      <w:proofErr w:type="spellEnd"/>
      <w:r w:rsidRPr="005535D6">
        <w:rPr>
          <w:rFonts w:ascii="Calibri" w:hAnsi="Calibri" w:cs="Calibri"/>
        </w:rPr>
        <w:t xml:space="preserve"> </w:t>
      </w:r>
      <w:proofErr w:type="spellStart"/>
      <w:r w:rsidRPr="005535D6">
        <w:rPr>
          <w:rFonts w:ascii="Calibri" w:hAnsi="Calibri" w:cs="Calibri"/>
        </w:rPr>
        <w:t>prostą</w:t>
      </w:r>
      <w:proofErr w:type="spellEnd"/>
      <w:r w:rsidRPr="005535D6">
        <w:rPr>
          <w:rFonts w:ascii="Calibri" w:hAnsi="Calibri" w:cs="Calibri"/>
        </w:rPr>
        <w:t xml:space="preserve"> </w:t>
      </w:r>
      <w:proofErr w:type="spellStart"/>
      <w:r w:rsidRPr="005535D6">
        <w:rPr>
          <w:rFonts w:ascii="Calibri" w:hAnsi="Calibri" w:cs="Calibri"/>
        </w:rPr>
        <w:t>wartość</w:t>
      </w:r>
      <w:proofErr w:type="spellEnd"/>
      <w:r w:rsidRPr="005535D6">
        <w:rPr>
          <w:rFonts w:ascii="Calibri" w:hAnsi="Calibri" w:cs="Calibri"/>
        </w:rPr>
        <w:t xml:space="preserve">, </w:t>
      </w:r>
      <w:proofErr w:type="spellStart"/>
      <w:r w:rsidRPr="005535D6">
        <w:rPr>
          <w:rFonts w:ascii="Calibri" w:hAnsi="Calibri" w:cs="Calibri"/>
        </w:rPr>
        <w:t>taką</w:t>
      </w:r>
      <w:proofErr w:type="spellEnd"/>
      <w:r w:rsidRPr="005535D6">
        <w:rPr>
          <w:rFonts w:ascii="Calibri" w:hAnsi="Calibri" w:cs="Calibri"/>
        </w:rPr>
        <w:t xml:space="preserve"> jak data i </w:t>
      </w:r>
      <w:proofErr w:type="spellStart"/>
      <w:r w:rsidRPr="005535D6">
        <w:rPr>
          <w:rFonts w:ascii="Calibri" w:hAnsi="Calibri" w:cs="Calibri"/>
        </w:rPr>
        <w:t>godzina</w:t>
      </w:r>
      <w:proofErr w:type="spellEnd"/>
      <w:r w:rsidRPr="005535D6">
        <w:rPr>
          <w:rFonts w:ascii="Calibri" w:hAnsi="Calibri" w:cs="Calibri"/>
        </w:rPr>
        <w:t xml:space="preserve"> </w:t>
      </w:r>
      <w:proofErr w:type="spellStart"/>
      <w:r w:rsidRPr="005535D6">
        <w:rPr>
          <w:rFonts w:ascii="Calibri" w:hAnsi="Calibri" w:cs="Calibri"/>
        </w:rPr>
        <w:t>utworzenia</w:t>
      </w:r>
      <w:proofErr w:type="spellEnd"/>
      <w:r w:rsidRPr="005535D6">
        <w:rPr>
          <w:rFonts w:ascii="Calibri" w:hAnsi="Calibri" w:cs="Calibri"/>
        </w:rPr>
        <w:t xml:space="preserve"> raportu, </w:t>
      </w:r>
      <w:proofErr w:type="spellStart"/>
      <w:r w:rsidRPr="005535D6">
        <w:rPr>
          <w:rFonts w:ascii="Calibri" w:hAnsi="Calibri" w:cs="Calibri"/>
        </w:rPr>
        <w:t>użyj</w:t>
      </w:r>
      <w:proofErr w:type="spellEnd"/>
      <w:r w:rsidRPr="005535D6">
        <w:rPr>
          <w:rFonts w:ascii="Calibri" w:hAnsi="Calibri" w:cs="Calibri"/>
        </w:rPr>
        <w:t xml:space="preserve"> </w:t>
      </w:r>
      <w:proofErr w:type="spellStart"/>
      <w:r w:rsidRPr="005535D6">
        <w:rPr>
          <w:rFonts w:ascii="Calibri" w:hAnsi="Calibri" w:cs="Calibri"/>
        </w:rPr>
        <w:t>pola</w:t>
      </w:r>
      <w:proofErr w:type="spellEnd"/>
      <w:r w:rsidRPr="005535D6">
        <w:rPr>
          <w:rFonts w:ascii="Calibri" w:hAnsi="Calibri" w:cs="Calibri"/>
        </w:rPr>
        <w:t xml:space="preserve"> </w:t>
      </w:r>
      <w:proofErr w:type="spellStart"/>
      <w:r w:rsidRPr="005535D6">
        <w:rPr>
          <w:rFonts w:ascii="Calibri" w:hAnsi="Calibri" w:cs="Calibri"/>
        </w:rPr>
        <w:t>zastępczego</w:t>
      </w:r>
      <w:proofErr w:type="spellEnd"/>
      <w:r w:rsidRPr="005535D6">
        <w:rPr>
          <w:rFonts w:ascii="Calibri" w:hAnsi="Calibri" w:cs="Calibri"/>
        </w:rPr>
        <w:t xml:space="preserve"> w </w:t>
      </w:r>
      <w:proofErr w:type="spellStart"/>
      <w:r w:rsidRPr="005535D6">
        <w:rPr>
          <w:rFonts w:ascii="Calibri" w:hAnsi="Calibri" w:cs="Calibri"/>
        </w:rPr>
        <w:t>następujący</w:t>
      </w:r>
      <w:proofErr w:type="spellEnd"/>
      <w:r w:rsidRPr="005535D6">
        <w:rPr>
          <w:rFonts w:ascii="Calibri" w:hAnsi="Calibri" w:cs="Calibri"/>
        </w:rPr>
        <w:t xml:space="preserve"> </w:t>
      </w:r>
      <w:proofErr w:type="spellStart"/>
      <w:r w:rsidRPr="005535D6">
        <w:rPr>
          <w:rFonts w:ascii="Calibri" w:hAnsi="Calibri" w:cs="Calibri"/>
        </w:rPr>
        <w:t>sposób</w:t>
      </w:r>
      <w:proofErr w:type="spellEnd"/>
      <w:r w:rsidRPr="005535D6">
        <w:rPr>
          <w:rFonts w:ascii="Calibri" w:hAnsi="Calibri" w:cs="Calibri"/>
        </w:rPr>
        <w:t>:</w:t>
      </w:r>
    </w:p>
    <w:p w14:paraId="631B5725" w14:textId="6ACB1366" w:rsidR="005535D6" w:rsidRPr="005535D6" w:rsidRDefault="005535D6" w:rsidP="005535D6">
      <w:pPr>
        <w:pStyle w:val="Normlnweb"/>
        <w:rPr>
          <w:rFonts w:ascii="Calibri" w:hAnsi="Calibri" w:cs="Calibri"/>
        </w:rPr>
      </w:pPr>
      <w:proofErr w:type="spellStart"/>
      <w:r w:rsidRPr="005535D6">
        <w:rPr>
          <w:rFonts w:ascii="Calibri" w:hAnsi="Calibri" w:cs="Calibri"/>
        </w:rPr>
        <w:t>Utworzono</w:t>
      </w:r>
      <w:proofErr w:type="spellEnd"/>
      <w:r w:rsidRPr="005535D6">
        <w:rPr>
          <w:rFonts w:ascii="Calibri" w:hAnsi="Calibri" w:cs="Calibri"/>
        </w:rPr>
        <w:t xml:space="preserve">: </w:t>
      </w:r>
      <w:r w:rsidRPr="0077066B">
        <w:rPr>
          <w:rFonts w:ascii="Calibri" w:hAnsi="Calibri" w:cs="Calibri"/>
          <w:b/>
          <w:bCs/>
          <w:color w:val="6431F5"/>
        </w:rPr>
        <w:t>{</w:t>
      </w:r>
      <w:proofErr w:type="spellStart"/>
      <w:r w:rsidRPr="0077066B">
        <w:rPr>
          <w:rFonts w:ascii="Calibri" w:hAnsi="Calibri" w:cs="Calibri"/>
          <w:b/>
          <w:bCs/>
          <w:color w:val="6431F5"/>
        </w:rPr>
        <w:t>dateTimeCreate</w:t>
      </w:r>
      <w:proofErr w:type="spellEnd"/>
      <w:r w:rsidRPr="0077066B">
        <w:rPr>
          <w:rFonts w:ascii="Calibri" w:hAnsi="Calibri" w:cs="Calibri"/>
          <w:b/>
          <w:bCs/>
          <w:color w:val="6431F5"/>
        </w:rPr>
        <w:t>}</w:t>
      </w:r>
    </w:p>
    <w:p w14:paraId="109A9F09" w14:textId="16D3C628" w:rsidR="005535D6" w:rsidRDefault="005535D6" w:rsidP="005535D6">
      <w:pPr>
        <w:pStyle w:val="Normlnweb"/>
        <w:rPr>
          <w:rFonts w:ascii="Calibri" w:hAnsi="Calibri" w:cs="Calibri"/>
        </w:rPr>
      </w:pPr>
      <w:r w:rsidRPr="005535D6">
        <w:rPr>
          <w:rFonts w:ascii="Calibri" w:hAnsi="Calibri" w:cs="Calibri"/>
        </w:rPr>
        <w:t xml:space="preserve">Aby </w:t>
      </w:r>
      <w:proofErr w:type="spellStart"/>
      <w:r w:rsidRPr="005535D6">
        <w:rPr>
          <w:rFonts w:ascii="Calibri" w:hAnsi="Calibri" w:cs="Calibri"/>
        </w:rPr>
        <w:t>wstawić</w:t>
      </w:r>
      <w:proofErr w:type="spellEnd"/>
      <w:r w:rsidRPr="005535D6">
        <w:rPr>
          <w:rFonts w:ascii="Calibri" w:hAnsi="Calibri" w:cs="Calibri"/>
        </w:rPr>
        <w:t xml:space="preserve"> </w:t>
      </w:r>
      <w:proofErr w:type="spellStart"/>
      <w:r w:rsidRPr="005535D6">
        <w:rPr>
          <w:rFonts w:ascii="Calibri" w:hAnsi="Calibri" w:cs="Calibri"/>
        </w:rPr>
        <w:t>dowolną</w:t>
      </w:r>
      <w:proofErr w:type="spellEnd"/>
      <w:r w:rsidRPr="005535D6">
        <w:rPr>
          <w:rFonts w:ascii="Calibri" w:hAnsi="Calibri" w:cs="Calibri"/>
        </w:rPr>
        <w:t xml:space="preserve"> </w:t>
      </w:r>
      <w:proofErr w:type="spellStart"/>
      <w:r w:rsidRPr="005535D6">
        <w:rPr>
          <w:rFonts w:ascii="Calibri" w:hAnsi="Calibri" w:cs="Calibri"/>
        </w:rPr>
        <w:t>zmienną</w:t>
      </w:r>
      <w:proofErr w:type="spellEnd"/>
      <w:r w:rsidRPr="005535D6">
        <w:rPr>
          <w:rFonts w:ascii="Calibri" w:hAnsi="Calibri" w:cs="Calibri"/>
        </w:rPr>
        <w:t xml:space="preserve"> </w:t>
      </w:r>
      <w:proofErr w:type="spellStart"/>
      <w:r w:rsidRPr="005535D6">
        <w:rPr>
          <w:rFonts w:ascii="Calibri" w:hAnsi="Calibri" w:cs="Calibri"/>
        </w:rPr>
        <w:t>niestandardową</w:t>
      </w:r>
      <w:proofErr w:type="spellEnd"/>
      <w:r w:rsidRPr="005535D6">
        <w:rPr>
          <w:rFonts w:ascii="Calibri" w:hAnsi="Calibri" w:cs="Calibri"/>
        </w:rPr>
        <w:t>:</w:t>
      </w:r>
    </w:p>
    <w:p w14:paraId="2AEB24B2" w14:textId="03631D0B" w:rsidR="005535D6" w:rsidRPr="005535D6" w:rsidRDefault="005535D6" w:rsidP="005535D6">
      <w:pPr>
        <w:pStyle w:val="Normlnweb"/>
        <w:rPr>
          <w:rFonts w:ascii="Calibri" w:hAnsi="Calibri" w:cs="Calibri"/>
        </w:rPr>
      </w:pPr>
      <w:proofErr w:type="spellStart"/>
      <w:r w:rsidRPr="005535D6">
        <w:rPr>
          <w:rFonts w:ascii="Calibri" w:hAnsi="Calibri" w:cs="Calibri"/>
        </w:rPr>
        <w:t>Zmienna</w:t>
      </w:r>
      <w:proofErr w:type="spellEnd"/>
      <w:r w:rsidRPr="005535D6">
        <w:rPr>
          <w:rFonts w:ascii="Calibri" w:hAnsi="Calibri" w:cs="Calibri"/>
        </w:rPr>
        <w:t xml:space="preserve">: </w:t>
      </w:r>
      <w:r w:rsidRPr="0077066B">
        <w:rPr>
          <w:rFonts w:ascii="Calibri" w:hAnsi="Calibri" w:cs="Calibri"/>
          <w:b/>
          <w:bCs/>
          <w:color w:val="6431F5"/>
        </w:rPr>
        <w:t>{</w:t>
      </w:r>
      <w:proofErr w:type="spellStart"/>
      <w:r w:rsidRPr="0077066B">
        <w:rPr>
          <w:rFonts w:ascii="Calibri" w:hAnsi="Calibri" w:cs="Calibri"/>
          <w:b/>
          <w:bCs/>
          <w:color w:val="6431F5"/>
        </w:rPr>
        <w:t>variable</w:t>
      </w:r>
      <w:proofErr w:type="spellEnd"/>
      <w:r w:rsidRPr="0077066B">
        <w:rPr>
          <w:rFonts w:ascii="Calibri" w:hAnsi="Calibri" w:cs="Calibri"/>
          <w:b/>
          <w:bCs/>
          <w:color w:val="6431F5"/>
        </w:rPr>
        <w:t>}</w:t>
      </w:r>
    </w:p>
    <w:p w14:paraId="021EE7D8" w14:textId="77777777" w:rsidR="002C09B6" w:rsidRPr="005535D6" w:rsidRDefault="002C09B6" w:rsidP="002C09B6">
      <w:pPr>
        <w:pStyle w:val="Nadpis1"/>
        <w:spacing w:before="120" w:after="120"/>
        <w:rPr>
          <w:color w:val="000000" w:themeColor="text1"/>
          <w:lang w:val="cs-CZ"/>
        </w:rPr>
      </w:pPr>
    </w:p>
    <w:p w14:paraId="652946CB" w14:textId="7B8DBE72" w:rsidR="005535D6" w:rsidRDefault="005535D6" w:rsidP="002C09B6">
      <w:pPr>
        <w:rPr>
          <w:rFonts w:ascii="Calibri" w:hAnsi="Calibri" w:cs="Calibri"/>
          <w:sz w:val="24"/>
          <w:szCs w:val="24"/>
          <w:lang w:val="cs-CZ"/>
        </w:rPr>
      </w:pPr>
      <w:r w:rsidRPr="005535D6">
        <w:rPr>
          <w:rStyle w:val="Siln"/>
          <w:rFonts w:asciiTheme="majorHAnsi" w:hAnsiTheme="majorHAnsi" w:cstheme="majorHAnsi"/>
          <w:sz w:val="28"/>
          <w:szCs w:val="28"/>
          <w:lang w:val="cs-CZ"/>
        </w:rPr>
        <w:t xml:space="preserve">2. </w:t>
      </w:r>
      <w:proofErr w:type="spellStart"/>
      <w:r w:rsidRPr="005535D6">
        <w:rPr>
          <w:rStyle w:val="Siln"/>
          <w:rFonts w:asciiTheme="majorHAnsi" w:hAnsiTheme="majorHAnsi" w:cstheme="majorHAnsi"/>
          <w:sz w:val="28"/>
          <w:szCs w:val="28"/>
          <w:lang w:val="cs-CZ"/>
        </w:rPr>
        <w:t>Wstawianie</w:t>
      </w:r>
      <w:proofErr w:type="spellEnd"/>
      <w:r w:rsidRPr="005535D6">
        <w:rPr>
          <w:rStyle w:val="Siln"/>
          <w:rFonts w:asciiTheme="majorHAnsi" w:hAnsiTheme="majorHAnsi" w:cstheme="majorHAnsi"/>
          <w:sz w:val="28"/>
          <w:szCs w:val="28"/>
          <w:lang w:val="cs-CZ"/>
        </w:rPr>
        <w:t xml:space="preserve"> tabel</w:t>
      </w:r>
    </w:p>
    <w:p w14:paraId="5E721480" w14:textId="3953F6A1" w:rsidR="002250DA" w:rsidRPr="005535D6" w:rsidRDefault="005535D6" w:rsidP="002C09B6">
      <w:pPr>
        <w:rPr>
          <w:rFonts w:ascii="Calibri" w:hAnsi="Calibri" w:cs="Calibri"/>
          <w:sz w:val="24"/>
          <w:szCs w:val="24"/>
          <w:lang w:val="cs-CZ"/>
        </w:rPr>
      </w:pPr>
      <w:proofErr w:type="spellStart"/>
      <w:r w:rsidRPr="005535D6">
        <w:rPr>
          <w:rFonts w:ascii="Calibri" w:hAnsi="Calibri" w:cs="Calibri"/>
          <w:sz w:val="24"/>
          <w:szCs w:val="24"/>
          <w:lang w:val="cs-CZ"/>
        </w:rPr>
        <w:t>Możesz</w:t>
      </w:r>
      <w:proofErr w:type="spellEnd"/>
      <w:r w:rsidRPr="005535D6">
        <w:rPr>
          <w:rFonts w:ascii="Calibri" w:hAnsi="Calibri" w:cs="Calibri"/>
          <w:sz w:val="24"/>
          <w:szCs w:val="24"/>
          <w:lang w:val="cs-CZ"/>
        </w:rPr>
        <w:t xml:space="preserve"> </w:t>
      </w:r>
      <w:proofErr w:type="spellStart"/>
      <w:r w:rsidRPr="005535D6">
        <w:rPr>
          <w:rFonts w:ascii="Calibri" w:hAnsi="Calibri" w:cs="Calibri"/>
          <w:sz w:val="24"/>
          <w:szCs w:val="24"/>
          <w:lang w:val="cs-CZ"/>
        </w:rPr>
        <w:t>dynamicznie</w:t>
      </w:r>
      <w:proofErr w:type="spellEnd"/>
      <w:r w:rsidRPr="005535D6">
        <w:rPr>
          <w:rFonts w:ascii="Calibri" w:hAnsi="Calibri" w:cs="Calibri"/>
          <w:sz w:val="24"/>
          <w:szCs w:val="24"/>
          <w:lang w:val="cs-CZ"/>
        </w:rPr>
        <w:t xml:space="preserve"> </w:t>
      </w:r>
      <w:proofErr w:type="spellStart"/>
      <w:r w:rsidRPr="005535D6">
        <w:rPr>
          <w:rFonts w:ascii="Calibri" w:hAnsi="Calibri" w:cs="Calibri"/>
          <w:sz w:val="24"/>
          <w:szCs w:val="24"/>
          <w:lang w:val="cs-CZ"/>
        </w:rPr>
        <w:t>generować</w:t>
      </w:r>
      <w:proofErr w:type="spellEnd"/>
      <w:r w:rsidRPr="005535D6">
        <w:rPr>
          <w:rFonts w:ascii="Calibri" w:hAnsi="Calibri" w:cs="Calibri"/>
          <w:sz w:val="24"/>
          <w:szCs w:val="24"/>
          <w:lang w:val="cs-CZ"/>
        </w:rPr>
        <w:t xml:space="preserve"> tabele na </w:t>
      </w:r>
      <w:proofErr w:type="spellStart"/>
      <w:r w:rsidRPr="005535D6">
        <w:rPr>
          <w:rFonts w:ascii="Calibri" w:hAnsi="Calibri" w:cs="Calibri"/>
          <w:sz w:val="24"/>
          <w:szCs w:val="24"/>
          <w:lang w:val="cs-CZ"/>
        </w:rPr>
        <w:t>podstawie</w:t>
      </w:r>
      <w:proofErr w:type="spellEnd"/>
      <w:r w:rsidRPr="005535D6">
        <w:rPr>
          <w:rFonts w:ascii="Calibri" w:hAnsi="Calibri" w:cs="Calibri"/>
          <w:sz w:val="24"/>
          <w:szCs w:val="24"/>
          <w:lang w:val="cs-CZ"/>
        </w:rPr>
        <w:t xml:space="preserve"> </w:t>
      </w:r>
      <w:proofErr w:type="spellStart"/>
      <w:r w:rsidRPr="005535D6">
        <w:rPr>
          <w:rFonts w:ascii="Calibri" w:hAnsi="Calibri" w:cs="Calibri"/>
          <w:sz w:val="24"/>
          <w:szCs w:val="24"/>
          <w:lang w:val="cs-CZ"/>
        </w:rPr>
        <w:t>kolekcji</w:t>
      </w:r>
      <w:proofErr w:type="spellEnd"/>
      <w:r w:rsidRPr="005535D6">
        <w:rPr>
          <w:rFonts w:ascii="Calibri" w:hAnsi="Calibri" w:cs="Calibri"/>
          <w:sz w:val="24"/>
          <w:szCs w:val="24"/>
          <w:lang w:val="cs-CZ"/>
        </w:rPr>
        <w:t xml:space="preserve"> (</w:t>
      </w:r>
      <w:proofErr w:type="spellStart"/>
      <w:r w:rsidRPr="005535D6">
        <w:rPr>
          <w:rFonts w:ascii="Calibri" w:hAnsi="Calibri" w:cs="Calibri"/>
          <w:sz w:val="24"/>
          <w:szCs w:val="24"/>
          <w:lang w:val="cs-CZ"/>
        </w:rPr>
        <w:t>np</w:t>
      </w:r>
      <w:proofErr w:type="spellEnd"/>
      <w:r w:rsidRPr="005535D6">
        <w:rPr>
          <w:rFonts w:ascii="Calibri" w:hAnsi="Calibri" w:cs="Calibri"/>
          <w:sz w:val="24"/>
          <w:szCs w:val="24"/>
          <w:lang w:val="cs-CZ"/>
        </w:rPr>
        <w:t xml:space="preserve">. listy </w:t>
      </w:r>
      <w:proofErr w:type="spellStart"/>
      <w:r w:rsidRPr="005535D6">
        <w:rPr>
          <w:rFonts w:ascii="Calibri" w:hAnsi="Calibri" w:cs="Calibri"/>
          <w:sz w:val="24"/>
          <w:szCs w:val="24"/>
          <w:lang w:val="cs-CZ"/>
        </w:rPr>
        <w:t>użytkowników</w:t>
      </w:r>
      <w:proofErr w:type="spellEnd"/>
      <w:r w:rsidRPr="005535D6">
        <w:rPr>
          <w:rFonts w:ascii="Calibri" w:hAnsi="Calibri" w:cs="Calibri"/>
          <w:sz w:val="24"/>
          <w:szCs w:val="24"/>
          <w:lang w:val="cs-CZ"/>
        </w:rPr>
        <w:t xml:space="preserve">). </w:t>
      </w:r>
      <w:proofErr w:type="spellStart"/>
      <w:r w:rsidRPr="005535D6">
        <w:rPr>
          <w:rFonts w:ascii="Calibri" w:hAnsi="Calibri" w:cs="Calibri"/>
          <w:sz w:val="24"/>
          <w:szCs w:val="24"/>
          <w:lang w:val="cs-CZ"/>
        </w:rPr>
        <w:t>Utwórz</w:t>
      </w:r>
      <w:proofErr w:type="spellEnd"/>
      <w:r w:rsidRPr="005535D6">
        <w:rPr>
          <w:rFonts w:ascii="Calibri" w:hAnsi="Calibri" w:cs="Calibri"/>
          <w:sz w:val="24"/>
          <w:szCs w:val="24"/>
          <w:lang w:val="cs-CZ"/>
        </w:rPr>
        <w:t xml:space="preserve"> w </w:t>
      </w:r>
      <w:proofErr w:type="spellStart"/>
      <w:r w:rsidRPr="005535D6">
        <w:rPr>
          <w:rFonts w:ascii="Calibri" w:hAnsi="Calibri" w:cs="Calibri"/>
          <w:sz w:val="24"/>
          <w:szCs w:val="24"/>
          <w:lang w:val="cs-CZ"/>
        </w:rPr>
        <w:t>Wordzie</w:t>
      </w:r>
      <w:proofErr w:type="spellEnd"/>
      <w:r w:rsidRPr="005535D6">
        <w:rPr>
          <w:rFonts w:ascii="Calibri" w:hAnsi="Calibri" w:cs="Calibri"/>
          <w:sz w:val="24"/>
          <w:szCs w:val="24"/>
          <w:lang w:val="cs-CZ"/>
        </w:rPr>
        <w:t xml:space="preserve"> </w:t>
      </w:r>
      <w:proofErr w:type="spellStart"/>
      <w:r w:rsidRPr="005535D6">
        <w:rPr>
          <w:rFonts w:ascii="Calibri" w:hAnsi="Calibri" w:cs="Calibri"/>
          <w:sz w:val="24"/>
          <w:szCs w:val="24"/>
          <w:lang w:val="cs-CZ"/>
        </w:rPr>
        <w:t>tabelę</w:t>
      </w:r>
      <w:proofErr w:type="spellEnd"/>
      <w:r w:rsidRPr="005535D6">
        <w:rPr>
          <w:rFonts w:ascii="Calibri" w:hAnsi="Calibri" w:cs="Calibri"/>
          <w:sz w:val="24"/>
          <w:szCs w:val="24"/>
          <w:lang w:val="cs-CZ"/>
        </w:rPr>
        <w:t xml:space="preserve"> z </w:t>
      </w:r>
      <w:proofErr w:type="spellStart"/>
      <w:r w:rsidRPr="005535D6">
        <w:rPr>
          <w:rFonts w:ascii="Calibri" w:hAnsi="Calibri" w:cs="Calibri"/>
          <w:sz w:val="24"/>
          <w:szCs w:val="24"/>
          <w:lang w:val="cs-CZ"/>
        </w:rPr>
        <w:t>odpowiednią</w:t>
      </w:r>
      <w:proofErr w:type="spellEnd"/>
      <w:r w:rsidRPr="005535D6">
        <w:rPr>
          <w:rFonts w:ascii="Calibri" w:hAnsi="Calibri" w:cs="Calibri"/>
          <w:sz w:val="24"/>
          <w:szCs w:val="24"/>
          <w:lang w:val="cs-CZ"/>
        </w:rPr>
        <w:t xml:space="preserve"> </w:t>
      </w:r>
      <w:proofErr w:type="spellStart"/>
      <w:r w:rsidRPr="005535D6">
        <w:rPr>
          <w:rFonts w:ascii="Calibri" w:hAnsi="Calibri" w:cs="Calibri"/>
          <w:sz w:val="24"/>
          <w:szCs w:val="24"/>
          <w:lang w:val="cs-CZ"/>
        </w:rPr>
        <w:t>liczbą</w:t>
      </w:r>
      <w:proofErr w:type="spellEnd"/>
      <w:r w:rsidRPr="005535D6">
        <w:rPr>
          <w:rFonts w:ascii="Calibri" w:hAnsi="Calibri" w:cs="Calibri"/>
          <w:sz w:val="24"/>
          <w:szCs w:val="24"/>
          <w:lang w:val="cs-CZ"/>
        </w:rPr>
        <w:t xml:space="preserve"> </w:t>
      </w:r>
      <w:proofErr w:type="spellStart"/>
      <w:r w:rsidRPr="005535D6">
        <w:rPr>
          <w:rFonts w:ascii="Calibri" w:hAnsi="Calibri" w:cs="Calibri"/>
          <w:sz w:val="24"/>
          <w:szCs w:val="24"/>
          <w:lang w:val="cs-CZ"/>
        </w:rPr>
        <w:t>kolumn</w:t>
      </w:r>
      <w:proofErr w:type="spellEnd"/>
      <w:r w:rsidRPr="005535D6">
        <w:rPr>
          <w:rFonts w:ascii="Calibri" w:hAnsi="Calibri" w:cs="Calibri"/>
          <w:sz w:val="24"/>
          <w:szCs w:val="24"/>
          <w:lang w:val="cs-CZ"/>
        </w:rPr>
        <w:t xml:space="preserve">, a </w:t>
      </w:r>
      <w:proofErr w:type="spellStart"/>
      <w:r w:rsidRPr="005535D6">
        <w:rPr>
          <w:rFonts w:ascii="Calibri" w:hAnsi="Calibri" w:cs="Calibri"/>
          <w:sz w:val="24"/>
          <w:szCs w:val="24"/>
          <w:lang w:val="cs-CZ"/>
        </w:rPr>
        <w:t>następnie</w:t>
      </w:r>
      <w:proofErr w:type="spellEnd"/>
      <w:r w:rsidRPr="005535D6">
        <w:rPr>
          <w:rFonts w:ascii="Calibri" w:hAnsi="Calibri" w:cs="Calibri"/>
          <w:sz w:val="24"/>
          <w:szCs w:val="24"/>
          <w:lang w:val="cs-CZ"/>
        </w:rPr>
        <w:t xml:space="preserve"> </w:t>
      </w:r>
      <w:proofErr w:type="spellStart"/>
      <w:r w:rsidRPr="005535D6">
        <w:rPr>
          <w:rFonts w:ascii="Calibri" w:hAnsi="Calibri" w:cs="Calibri"/>
          <w:sz w:val="24"/>
          <w:szCs w:val="24"/>
          <w:lang w:val="cs-CZ"/>
        </w:rPr>
        <w:t>użyj</w:t>
      </w:r>
      <w:proofErr w:type="spellEnd"/>
      <w:r w:rsidRPr="005535D6">
        <w:rPr>
          <w:rFonts w:ascii="Calibri" w:hAnsi="Calibri" w:cs="Calibri"/>
          <w:sz w:val="24"/>
          <w:szCs w:val="24"/>
          <w:lang w:val="cs-CZ"/>
        </w:rPr>
        <w:t xml:space="preserve"> </w:t>
      </w:r>
      <w:proofErr w:type="spellStart"/>
      <w:r w:rsidRPr="005535D6">
        <w:rPr>
          <w:rFonts w:ascii="Calibri" w:hAnsi="Calibri" w:cs="Calibri"/>
          <w:sz w:val="24"/>
          <w:szCs w:val="24"/>
          <w:lang w:val="cs-CZ"/>
        </w:rPr>
        <w:t>następującej</w:t>
      </w:r>
      <w:proofErr w:type="spellEnd"/>
      <w:r w:rsidRPr="005535D6">
        <w:rPr>
          <w:rFonts w:ascii="Calibri" w:hAnsi="Calibri" w:cs="Calibri"/>
          <w:sz w:val="24"/>
          <w:szCs w:val="24"/>
          <w:lang w:val="cs-CZ"/>
        </w:rPr>
        <w:t xml:space="preserve"> </w:t>
      </w:r>
      <w:proofErr w:type="spellStart"/>
      <w:r w:rsidRPr="005535D6">
        <w:rPr>
          <w:rFonts w:ascii="Calibri" w:hAnsi="Calibri" w:cs="Calibri"/>
          <w:sz w:val="24"/>
          <w:szCs w:val="24"/>
          <w:lang w:val="cs-CZ"/>
        </w:rPr>
        <w:t>składni</w:t>
      </w:r>
      <w:proofErr w:type="spellEnd"/>
      <w:r w:rsidRPr="005535D6">
        <w:rPr>
          <w:rFonts w:ascii="Calibri" w:hAnsi="Calibri" w:cs="Calibri"/>
          <w:sz w:val="24"/>
          <w:szCs w:val="24"/>
          <w:lang w:val="cs-CZ"/>
        </w:rPr>
        <w:t>:</w:t>
      </w:r>
    </w:p>
    <w:tbl>
      <w:tblPr>
        <w:tblStyle w:val="Prosttabulka4"/>
        <w:tblW w:w="4885" w:type="pct"/>
        <w:tblBorders>
          <w:insideH w:val="single" w:sz="24" w:space="0" w:color="FFFFFF" w:themeColor="background1"/>
          <w:insideV w:val="single" w:sz="24" w:space="0" w:color="FFFFFF" w:themeColor="background1"/>
        </w:tblBorders>
        <w:tblLook w:val="04A0" w:firstRow="1" w:lastRow="0" w:firstColumn="1" w:lastColumn="0" w:noHBand="0" w:noVBand="1"/>
      </w:tblPr>
      <w:tblGrid>
        <w:gridCol w:w="4225"/>
        <w:gridCol w:w="2915"/>
        <w:gridCol w:w="2005"/>
      </w:tblGrid>
      <w:tr w:rsidR="002250DA" w:rsidRPr="00EE569D" w14:paraId="3979FF17" w14:textId="77777777" w:rsidTr="002250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pct"/>
            <w:shd w:val="clear" w:color="auto" w:fill="6431F5"/>
            <w:vAlign w:val="center"/>
          </w:tcPr>
          <w:p w14:paraId="5989516F" w14:textId="1E2B73E2" w:rsidR="002250DA" w:rsidRPr="0077066B" w:rsidRDefault="002250DA" w:rsidP="002250DA">
            <w:pPr>
              <w:rPr>
                <w:rFonts w:ascii="Calibri" w:hAnsi="Calibri" w:cs="Calibri"/>
                <w:b w:val="0"/>
                <w:bCs w:val="0"/>
                <w:color w:val="FFFFFF"/>
                <w:sz w:val="24"/>
                <w:szCs w:val="24"/>
                <w:lang w:val="cs-CZ"/>
              </w:rPr>
            </w:pPr>
            <w:r w:rsidRPr="0077066B">
              <w:rPr>
                <w:rFonts w:ascii="Calibri" w:hAnsi="Calibri" w:cs="Calibri"/>
                <w:color w:val="FFFFFF"/>
                <w:sz w:val="24"/>
                <w:szCs w:val="24"/>
                <w:lang w:val="cs-CZ"/>
              </w:rPr>
              <w:t>D</w:t>
            </w:r>
            <w:r w:rsidR="002F5875">
              <w:rPr>
                <w:rFonts w:ascii="Calibri" w:hAnsi="Calibri" w:cs="Calibri"/>
                <w:color w:val="FFFFFF"/>
                <w:sz w:val="24"/>
                <w:szCs w:val="24"/>
                <w:lang w:val="cs-CZ"/>
              </w:rPr>
              <w:t>ata</w:t>
            </w:r>
          </w:p>
        </w:tc>
        <w:tc>
          <w:tcPr>
            <w:tcW w:w="1594" w:type="pct"/>
            <w:shd w:val="clear" w:color="auto" w:fill="6431F5"/>
            <w:vAlign w:val="center"/>
          </w:tcPr>
          <w:p w14:paraId="0405EE7D" w14:textId="13E01DDE" w:rsidR="002250DA" w:rsidRPr="0077066B" w:rsidRDefault="002F5875" w:rsidP="002250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color w:val="0084C8"/>
                <w:sz w:val="24"/>
                <w:szCs w:val="24"/>
                <w:lang w:val="cs-CZ"/>
              </w:rPr>
            </w:pPr>
            <w:r>
              <w:rPr>
                <w:rFonts w:ascii="Calibri" w:hAnsi="Calibri" w:cs="Calibri"/>
                <w:color w:val="FFFFFF"/>
                <w:sz w:val="24"/>
                <w:szCs w:val="24"/>
                <w:lang w:val="cs-CZ"/>
              </w:rPr>
              <w:t>T</w:t>
            </w:r>
            <w:r w:rsidR="005535D6">
              <w:rPr>
                <w:rFonts w:ascii="Calibri" w:hAnsi="Calibri" w:cs="Calibri"/>
                <w:color w:val="FFFFFF"/>
                <w:sz w:val="24"/>
                <w:szCs w:val="24"/>
                <w:lang w:val="cs-CZ"/>
              </w:rPr>
              <w:t>a</w:t>
            </w:r>
            <w:r>
              <w:rPr>
                <w:rFonts w:ascii="Calibri" w:hAnsi="Calibri" w:cs="Calibri"/>
                <w:color w:val="FFFFFF"/>
                <w:sz w:val="24"/>
                <w:szCs w:val="24"/>
                <w:lang w:val="cs-CZ"/>
              </w:rPr>
              <w:t>g 1</w:t>
            </w:r>
          </w:p>
        </w:tc>
        <w:tc>
          <w:tcPr>
            <w:tcW w:w="1096" w:type="pct"/>
            <w:shd w:val="clear" w:color="auto" w:fill="6431F5"/>
            <w:vAlign w:val="center"/>
          </w:tcPr>
          <w:p w14:paraId="729AD8BF" w14:textId="4767675D" w:rsidR="002250DA" w:rsidRPr="0077066B" w:rsidRDefault="002F5875" w:rsidP="002250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color w:val="FFFFFF"/>
                <w:sz w:val="24"/>
                <w:szCs w:val="24"/>
                <w:lang w:val="cs-CZ"/>
              </w:rPr>
            </w:pPr>
            <w:r>
              <w:rPr>
                <w:rFonts w:ascii="Calibri" w:hAnsi="Calibri" w:cs="Calibri"/>
                <w:color w:val="FFFFFF"/>
                <w:sz w:val="24"/>
                <w:szCs w:val="24"/>
                <w:lang w:val="cs-CZ"/>
              </w:rPr>
              <w:t>Tag 2</w:t>
            </w:r>
          </w:p>
        </w:tc>
      </w:tr>
      <w:tr w:rsidR="002250DA" w:rsidRPr="00E54895" w14:paraId="1B6C3851" w14:textId="77777777" w:rsidTr="002250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pct"/>
            <w:vAlign w:val="center"/>
          </w:tcPr>
          <w:p w14:paraId="183BD7D2" w14:textId="250F1F8F" w:rsidR="002250DA" w:rsidRPr="002250DA" w:rsidRDefault="002250DA" w:rsidP="002250DA">
            <w:pPr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  <w:lang w:val="cs-CZ"/>
              </w:rPr>
            </w:pPr>
            <w:r w:rsidRPr="002250DA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 xml:space="preserve">{FOR row IN </w:t>
            </w:r>
            <w:proofErr w:type="spellStart"/>
            <w:r w:rsidR="002F5875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tagValues</w:t>
            </w:r>
            <w:proofErr w:type="spellEnd"/>
            <w:r w:rsidRPr="002250DA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}</w:t>
            </w:r>
          </w:p>
        </w:tc>
        <w:tc>
          <w:tcPr>
            <w:tcW w:w="1594" w:type="pct"/>
            <w:vAlign w:val="center"/>
          </w:tcPr>
          <w:p w14:paraId="4AD34B2F" w14:textId="77777777" w:rsidR="002250DA" w:rsidRPr="0077066B" w:rsidRDefault="002250DA" w:rsidP="00225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4"/>
                <w:szCs w:val="24"/>
                <w:lang w:val="cs-CZ"/>
              </w:rPr>
            </w:pPr>
          </w:p>
        </w:tc>
        <w:tc>
          <w:tcPr>
            <w:tcW w:w="1096" w:type="pct"/>
            <w:vAlign w:val="center"/>
          </w:tcPr>
          <w:p w14:paraId="26F8373F" w14:textId="77777777" w:rsidR="002250DA" w:rsidRPr="0077066B" w:rsidRDefault="002250DA" w:rsidP="00225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4"/>
                <w:szCs w:val="24"/>
                <w:lang w:val="cs-CZ"/>
              </w:rPr>
            </w:pPr>
          </w:p>
        </w:tc>
      </w:tr>
      <w:tr w:rsidR="002250DA" w:rsidRPr="00E54895" w14:paraId="75907A7F" w14:textId="77777777" w:rsidTr="002250DA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pct"/>
            <w:vAlign w:val="center"/>
          </w:tcPr>
          <w:p w14:paraId="21B93965" w14:textId="01FFDB6E" w:rsidR="002250DA" w:rsidRPr="002250DA" w:rsidRDefault="002250DA" w:rsidP="002250DA">
            <w:pPr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  <w:lang w:val="cs-CZ"/>
              </w:rPr>
            </w:pPr>
            <w:r w:rsidRPr="002250DA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{$row.</w:t>
            </w:r>
            <w:r w:rsidR="002F5875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tf</w:t>
            </w:r>
            <w:r w:rsidRPr="002250DA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}</w:t>
            </w:r>
          </w:p>
        </w:tc>
        <w:tc>
          <w:tcPr>
            <w:tcW w:w="1594" w:type="pct"/>
            <w:vAlign w:val="center"/>
          </w:tcPr>
          <w:p w14:paraId="59DB937C" w14:textId="30436DF4" w:rsidR="002250DA" w:rsidRPr="0077066B" w:rsidRDefault="002250DA" w:rsidP="002250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</w:pPr>
            <w:r w:rsidRPr="0077066B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{$</w:t>
            </w:r>
            <w:proofErr w:type="gramStart"/>
            <w:r w:rsidRPr="0077066B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row.</w:t>
            </w:r>
            <w:r w:rsidR="002F5875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tag</w:t>
            </w:r>
            <w:proofErr w:type="gramEnd"/>
            <w:r w:rsidR="002F5875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1</w:t>
            </w:r>
            <w:r w:rsidRPr="0077066B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}</w:t>
            </w:r>
          </w:p>
        </w:tc>
        <w:tc>
          <w:tcPr>
            <w:tcW w:w="1096" w:type="pct"/>
            <w:vAlign w:val="center"/>
          </w:tcPr>
          <w:p w14:paraId="57B5D3F0" w14:textId="7B96B6D0" w:rsidR="002250DA" w:rsidRPr="0077066B" w:rsidRDefault="002250DA" w:rsidP="002250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</w:pPr>
            <w:r w:rsidRPr="0077066B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  <w:t>{$</w:t>
            </w:r>
            <w:proofErr w:type="gramStart"/>
            <w:r w:rsidRPr="0077066B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  <w:t>row.</w:t>
            </w:r>
            <w:r w:rsidR="002F5875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  <w:t>tag</w:t>
            </w:r>
            <w:proofErr w:type="gramEnd"/>
            <w:r w:rsidR="002F5875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  <w:t>2</w:t>
            </w:r>
            <w:r w:rsidRPr="0077066B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  <w:t>}</w:t>
            </w:r>
          </w:p>
        </w:tc>
      </w:tr>
      <w:tr w:rsidR="002250DA" w:rsidRPr="00E54895" w14:paraId="30F34A7B" w14:textId="77777777" w:rsidTr="002250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pct"/>
            <w:vAlign w:val="center"/>
          </w:tcPr>
          <w:p w14:paraId="42B851F2" w14:textId="77777777" w:rsidR="002250DA" w:rsidRPr="002250DA" w:rsidRDefault="002250DA" w:rsidP="002250DA">
            <w:pPr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  <w:lang w:val="cs-CZ"/>
              </w:rPr>
            </w:pPr>
            <w:r w:rsidRPr="002250DA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{END-FOR row}</w:t>
            </w:r>
          </w:p>
        </w:tc>
        <w:tc>
          <w:tcPr>
            <w:tcW w:w="1594" w:type="pct"/>
            <w:vAlign w:val="center"/>
          </w:tcPr>
          <w:p w14:paraId="342C9BD6" w14:textId="77777777" w:rsidR="002250DA" w:rsidRPr="0077066B" w:rsidRDefault="002250DA" w:rsidP="00225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</w:pPr>
          </w:p>
        </w:tc>
        <w:tc>
          <w:tcPr>
            <w:tcW w:w="1096" w:type="pct"/>
            <w:vAlign w:val="center"/>
          </w:tcPr>
          <w:p w14:paraId="2E63424D" w14:textId="77777777" w:rsidR="002250DA" w:rsidRPr="0077066B" w:rsidRDefault="002250DA" w:rsidP="00225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</w:pPr>
          </w:p>
        </w:tc>
      </w:tr>
    </w:tbl>
    <w:p w14:paraId="6FA1FED2" w14:textId="77777777" w:rsidR="00403129" w:rsidRDefault="00403129" w:rsidP="00FC6D37">
      <w:pPr>
        <w:pStyle w:val="Nadpis1"/>
        <w:spacing w:before="120" w:after="120"/>
        <w:rPr>
          <w:color w:val="000000" w:themeColor="text1"/>
        </w:rPr>
      </w:pPr>
    </w:p>
    <w:p w14:paraId="3EFD5437" w14:textId="77777777" w:rsidR="00985E93" w:rsidRDefault="00985E93" w:rsidP="001E1632">
      <w:pPr>
        <w:rPr>
          <w:rFonts w:asciiTheme="majorHAnsi" w:hAnsiTheme="majorHAnsi" w:cstheme="majorHAnsi"/>
          <w:b/>
          <w:bCs/>
          <w:sz w:val="28"/>
          <w:szCs w:val="28"/>
        </w:rPr>
      </w:pPr>
    </w:p>
    <w:p w14:paraId="3D63BF5B" w14:textId="77777777" w:rsidR="00985E93" w:rsidRDefault="00985E93" w:rsidP="001E1632">
      <w:pPr>
        <w:rPr>
          <w:rFonts w:asciiTheme="majorHAnsi" w:hAnsiTheme="majorHAnsi" w:cstheme="majorHAnsi"/>
          <w:b/>
          <w:bCs/>
          <w:sz w:val="28"/>
          <w:szCs w:val="28"/>
        </w:rPr>
      </w:pPr>
    </w:p>
    <w:p w14:paraId="38EC5EDA" w14:textId="77777777" w:rsidR="00985E93" w:rsidRDefault="00985E93" w:rsidP="001E1632">
      <w:pPr>
        <w:rPr>
          <w:rFonts w:asciiTheme="majorHAnsi" w:hAnsiTheme="majorHAnsi" w:cstheme="majorHAnsi"/>
          <w:b/>
          <w:bCs/>
          <w:sz w:val="28"/>
          <w:szCs w:val="28"/>
        </w:rPr>
      </w:pPr>
    </w:p>
    <w:p w14:paraId="0E322DE6" w14:textId="77777777" w:rsidR="00985E93" w:rsidRDefault="00985E93" w:rsidP="001E1632">
      <w:pPr>
        <w:rPr>
          <w:rFonts w:asciiTheme="majorHAnsi" w:hAnsiTheme="majorHAnsi" w:cstheme="majorHAnsi"/>
          <w:b/>
          <w:bCs/>
          <w:sz w:val="28"/>
          <w:szCs w:val="28"/>
        </w:rPr>
      </w:pPr>
    </w:p>
    <w:p w14:paraId="3295F087" w14:textId="5EFF9634" w:rsidR="000B0BE0" w:rsidRDefault="005535D6" w:rsidP="001E1632">
      <w:pPr>
        <w:rPr>
          <w:rFonts w:asciiTheme="majorHAnsi" w:hAnsiTheme="majorHAnsi" w:cstheme="majorHAnsi"/>
          <w:b/>
          <w:bCs/>
          <w:sz w:val="28"/>
          <w:szCs w:val="28"/>
        </w:rPr>
      </w:pPr>
      <w:r w:rsidRPr="005535D6">
        <w:rPr>
          <w:rFonts w:asciiTheme="majorHAnsi" w:hAnsiTheme="majorHAnsi" w:cstheme="majorHAnsi"/>
          <w:b/>
          <w:bCs/>
          <w:sz w:val="28"/>
          <w:szCs w:val="28"/>
        </w:rPr>
        <w:lastRenderedPageBreak/>
        <w:t xml:space="preserve">3. </w:t>
      </w:r>
      <w:proofErr w:type="spellStart"/>
      <w:r w:rsidRPr="005535D6">
        <w:rPr>
          <w:rFonts w:asciiTheme="majorHAnsi" w:hAnsiTheme="majorHAnsi" w:cstheme="majorHAnsi"/>
          <w:b/>
          <w:bCs/>
          <w:sz w:val="28"/>
          <w:szCs w:val="28"/>
        </w:rPr>
        <w:t>Wstawianie</w:t>
      </w:r>
      <w:proofErr w:type="spellEnd"/>
      <w:r w:rsidRPr="005535D6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  <w:proofErr w:type="spellStart"/>
      <w:r w:rsidRPr="005535D6">
        <w:rPr>
          <w:rFonts w:asciiTheme="majorHAnsi" w:hAnsiTheme="majorHAnsi" w:cstheme="majorHAnsi"/>
          <w:b/>
          <w:bCs/>
          <w:sz w:val="28"/>
          <w:szCs w:val="28"/>
        </w:rPr>
        <w:t>wykresów</w:t>
      </w:r>
      <w:proofErr w:type="spellEnd"/>
    </w:p>
    <w:p w14:paraId="219FDA08" w14:textId="77777777" w:rsidR="005535D6" w:rsidRPr="005535D6" w:rsidRDefault="005535D6" w:rsidP="001E1632">
      <w:pPr>
        <w:rPr>
          <w:rFonts w:asciiTheme="majorHAnsi" w:hAnsiTheme="majorHAnsi" w:cstheme="majorHAnsi"/>
          <w:b/>
          <w:bCs/>
          <w:noProof/>
          <w:sz w:val="28"/>
          <w:szCs w:val="28"/>
        </w:rPr>
      </w:pPr>
    </w:p>
    <w:p w14:paraId="7E76A7C8" w14:textId="439D3985" w:rsidR="002417DF" w:rsidRPr="005535D6" w:rsidRDefault="009D01D5" w:rsidP="001E1632">
      <w:pPr>
        <w:rPr>
          <w:rFonts w:ascii="Calibri" w:hAnsi="Calibri" w:cs="Calibri"/>
          <w:noProof/>
          <w:color w:val="000000" w:themeColor="text1"/>
          <w:sz w:val="24"/>
          <w:szCs w:val="24"/>
        </w:rPr>
      </w:pPr>
      <w:r w:rsidRPr="005535D6">
        <w:rPr>
          <w:rFonts w:ascii="Calibri" w:hAnsi="Calibri" w:cs="Calibri"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 wp14:anchorId="7624F651" wp14:editId="54EE674B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977515" cy="1801495"/>
            <wp:effectExtent l="0" t="0" r="0" b="8255"/>
            <wp:wrapTight wrapText="bothSides">
              <wp:wrapPolygon edited="0">
                <wp:start x="0" y="0"/>
                <wp:lineTo x="0" y="21471"/>
                <wp:lineTo x="21420" y="21471"/>
                <wp:lineTo x="21420" y="0"/>
                <wp:lineTo x="0" y="0"/>
              </wp:wrapPolygon>
            </wp:wrapTight>
            <wp:docPr id="1547479810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7515" cy="180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="005535D6" w:rsidRPr="005535D6">
        <w:rPr>
          <w:rFonts w:ascii="Calibri" w:hAnsi="Calibri" w:cs="Calibri"/>
          <w:sz w:val="24"/>
          <w:szCs w:val="24"/>
        </w:rPr>
        <w:t>Wstaw</w:t>
      </w:r>
      <w:proofErr w:type="spellEnd"/>
      <w:r w:rsidR="005535D6" w:rsidRPr="005535D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5535D6" w:rsidRPr="005535D6">
        <w:rPr>
          <w:rFonts w:ascii="Calibri" w:hAnsi="Calibri" w:cs="Calibri"/>
          <w:sz w:val="24"/>
          <w:szCs w:val="24"/>
        </w:rPr>
        <w:t>obraz</w:t>
      </w:r>
      <w:proofErr w:type="spellEnd"/>
      <w:r w:rsidR="005535D6" w:rsidRPr="005535D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5535D6" w:rsidRPr="005535D6">
        <w:rPr>
          <w:rFonts w:ascii="Calibri" w:hAnsi="Calibri" w:cs="Calibri"/>
          <w:sz w:val="24"/>
          <w:szCs w:val="24"/>
        </w:rPr>
        <w:t>jako</w:t>
      </w:r>
      <w:proofErr w:type="spellEnd"/>
      <w:r w:rsidR="005535D6" w:rsidRPr="005535D6">
        <w:rPr>
          <w:rFonts w:ascii="Calibri" w:hAnsi="Calibri" w:cs="Calibri"/>
          <w:sz w:val="24"/>
          <w:szCs w:val="24"/>
        </w:rPr>
        <w:t xml:space="preserve"> pole </w:t>
      </w:r>
      <w:proofErr w:type="spellStart"/>
      <w:r w:rsidR="005535D6" w:rsidRPr="005535D6">
        <w:rPr>
          <w:rFonts w:ascii="Calibri" w:hAnsi="Calibri" w:cs="Calibri"/>
          <w:sz w:val="24"/>
          <w:szCs w:val="24"/>
        </w:rPr>
        <w:t>zastępcze</w:t>
      </w:r>
      <w:proofErr w:type="spellEnd"/>
      <w:r w:rsidR="005535D6" w:rsidRPr="005535D6">
        <w:rPr>
          <w:rFonts w:ascii="Calibri" w:hAnsi="Calibri" w:cs="Calibri"/>
          <w:sz w:val="24"/>
          <w:szCs w:val="24"/>
        </w:rPr>
        <w:t xml:space="preserve"> w </w:t>
      </w:r>
      <w:proofErr w:type="spellStart"/>
      <w:r w:rsidR="005535D6" w:rsidRPr="005535D6">
        <w:rPr>
          <w:rFonts w:ascii="Calibri" w:hAnsi="Calibri" w:cs="Calibri"/>
          <w:sz w:val="24"/>
          <w:szCs w:val="24"/>
        </w:rPr>
        <w:t>miejscu</w:t>
      </w:r>
      <w:proofErr w:type="spellEnd"/>
      <w:r w:rsidR="005535D6" w:rsidRPr="005535D6">
        <w:rPr>
          <w:rFonts w:ascii="Calibri" w:hAnsi="Calibri" w:cs="Calibri"/>
          <w:sz w:val="24"/>
          <w:szCs w:val="24"/>
        </w:rPr>
        <w:t xml:space="preserve">, w </w:t>
      </w:r>
      <w:proofErr w:type="spellStart"/>
      <w:r w:rsidR="005535D6" w:rsidRPr="005535D6">
        <w:rPr>
          <w:rFonts w:ascii="Calibri" w:hAnsi="Calibri" w:cs="Calibri"/>
          <w:sz w:val="24"/>
          <w:szCs w:val="24"/>
        </w:rPr>
        <w:t>którym</w:t>
      </w:r>
      <w:proofErr w:type="spellEnd"/>
      <w:r w:rsidR="005535D6" w:rsidRPr="005535D6">
        <w:rPr>
          <w:rFonts w:ascii="Calibri" w:hAnsi="Calibri" w:cs="Calibri"/>
          <w:sz w:val="24"/>
          <w:szCs w:val="24"/>
        </w:rPr>
        <w:t xml:space="preserve"> ma </w:t>
      </w:r>
      <w:proofErr w:type="spellStart"/>
      <w:r w:rsidR="005535D6" w:rsidRPr="005535D6">
        <w:rPr>
          <w:rFonts w:ascii="Calibri" w:hAnsi="Calibri" w:cs="Calibri"/>
          <w:sz w:val="24"/>
          <w:szCs w:val="24"/>
        </w:rPr>
        <w:t>się</w:t>
      </w:r>
      <w:proofErr w:type="spellEnd"/>
      <w:r w:rsidR="005535D6" w:rsidRPr="005535D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5535D6" w:rsidRPr="005535D6">
        <w:rPr>
          <w:rFonts w:ascii="Calibri" w:hAnsi="Calibri" w:cs="Calibri"/>
          <w:sz w:val="24"/>
          <w:szCs w:val="24"/>
        </w:rPr>
        <w:t>pojawić</w:t>
      </w:r>
      <w:proofErr w:type="spellEnd"/>
      <w:r w:rsidR="005535D6" w:rsidRPr="005535D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5535D6" w:rsidRPr="005535D6">
        <w:rPr>
          <w:rFonts w:ascii="Calibri" w:hAnsi="Calibri" w:cs="Calibri"/>
          <w:sz w:val="24"/>
          <w:szCs w:val="24"/>
        </w:rPr>
        <w:t>wykres</w:t>
      </w:r>
      <w:proofErr w:type="spellEnd"/>
      <w:r w:rsidR="005535D6" w:rsidRPr="005535D6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="005535D6" w:rsidRPr="005535D6">
        <w:rPr>
          <w:rFonts w:ascii="Calibri" w:hAnsi="Calibri" w:cs="Calibri"/>
          <w:sz w:val="24"/>
          <w:szCs w:val="24"/>
        </w:rPr>
        <w:t>Następnie</w:t>
      </w:r>
      <w:proofErr w:type="spellEnd"/>
      <w:r w:rsidR="005535D6" w:rsidRPr="005535D6">
        <w:rPr>
          <w:rFonts w:ascii="Calibri" w:hAnsi="Calibri" w:cs="Calibri"/>
          <w:sz w:val="24"/>
          <w:szCs w:val="24"/>
        </w:rPr>
        <w:t xml:space="preserve"> w </w:t>
      </w:r>
      <w:proofErr w:type="spellStart"/>
      <w:r w:rsidR="005535D6" w:rsidRPr="005535D6">
        <w:rPr>
          <w:rFonts w:ascii="Calibri" w:hAnsi="Calibri" w:cs="Calibri"/>
          <w:sz w:val="24"/>
          <w:szCs w:val="24"/>
        </w:rPr>
        <w:t>sekcji</w:t>
      </w:r>
      <w:proofErr w:type="spellEnd"/>
      <w:r w:rsidR="005535D6" w:rsidRPr="005535D6">
        <w:rPr>
          <w:rFonts w:ascii="Calibri" w:hAnsi="Calibri" w:cs="Calibri"/>
          <w:sz w:val="24"/>
          <w:szCs w:val="24"/>
        </w:rPr>
        <w:t xml:space="preserve"> </w:t>
      </w:r>
      <w:r w:rsidR="005535D6" w:rsidRPr="005535D6">
        <w:rPr>
          <w:rStyle w:val="Zdraznn"/>
          <w:rFonts w:ascii="Calibri" w:hAnsi="Calibri" w:cs="Calibri"/>
          <w:sz w:val="24"/>
          <w:szCs w:val="24"/>
        </w:rPr>
        <w:t>Image</w:t>
      </w:r>
      <w:r w:rsidR="005535D6" w:rsidRPr="005535D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5535D6" w:rsidRPr="005535D6">
        <w:rPr>
          <w:rFonts w:ascii="Calibri" w:hAnsi="Calibri" w:cs="Calibri"/>
          <w:sz w:val="24"/>
          <w:szCs w:val="24"/>
        </w:rPr>
        <w:t>Edytora</w:t>
      </w:r>
      <w:proofErr w:type="spellEnd"/>
      <w:r w:rsidR="005535D6" w:rsidRPr="005535D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5535D6" w:rsidRPr="005535D6">
        <w:rPr>
          <w:rFonts w:ascii="Calibri" w:hAnsi="Calibri" w:cs="Calibri"/>
          <w:sz w:val="24"/>
          <w:szCs w:val="24"/>
        </w:rPr>
        <w:t>bloków</w:t>
      </w:r>
      <w:proofErr w:type="spellEnd"/>
      <w:r w:rsidR="005535D6" w:rsidRPr="005535D6">
        <w:rPr>
          <w:rFonts w:ascii="Calibri" w:hAnsi="Calibri" w:cs="Calibri"/>
          <w:sz w:val="24"/>
          <w:szCs w:val="24"/>
        </w:rPr>
        <w:t xml:space="preserve"> (Block Editor) </w:t>
      </w:r>
      <w:proofErr w:type="spellStart"/>
      <w:r w:rsidR="005535D6" w:rsidRPr="005535D6">
        <w:rPr>
          <w:rFonts w:ascii="Calibri" w:hAnsi="Calibri" w:cs="Calibri"/>
          <w:sz w:val="24"/>
          <w:szCs w:val="24"/>
        </w:rPr>
        <w:t>zastąp</w:t>
      </w:r>
      <w:proofErr w:type="spellEnd"/>
      <w:r w:rsidR="005535D6" w:rsidRPr="005535D6">
        <w:rPr>
          <w:rFonts w:ascii="Calibri" w:hAnsi="Calibri" w:cs="Calibri"/>
          <w:sz w:val="24"/>
          <w:szCs w:val="24"/>
        </w:rPr>
        <w:t xml:space="preserve"> go </w:t>
      </w:r>
      <w:proofErr w:type="spellStart"/>
      <w:r w:rsidR="005535D6" w:rsidRPr="005535D6">
        <w:rPr>
          <w:rFonts w:ascii="Calibri" w:hAnsi="Calibri" w:cs="Calibri"/>
          <w:sz w:val="24"/>
          <w:szCs w:val="24"/>
        </w:rPr>
        <w:t>wygenerowanym</w:t>
      </w:r>
      <w:proofErr w:type="spellEnd"/>
      <w:r w:rsidR="005535D6" w:rsidRPr="005535D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5535D6" w:rsidRPr="005535D6">
        <w:rPr>
          <w:rFonts w:ascii="Calibri" w:hAnsi="Calibri" w:cs="Calibri"/>
          <w:sz w:val="24"/>
          <w:szCs w:val="24"/>
        </w:rPr>
        <w:t>wykresem</w:t>
      </w:r>
      <w:proofErr w:type="spellEnd"/>
      <w:r w:rsidR="005535D6" w:rsidRPr="005535D6">
        <w:rPr>
          <w:rFonts w:ascii="Calibri" w:hAnsi="Calibri" w:cs="Calibri"/>
          <w:sz w:val="24"/>
          <w:szCs w:val="24"/>
        </w:rPr>
        <w:t xml:space="preserve">. Ta </w:t>
      </w:r>
      <w:proofErr w:type="spellStart"/>
      <w:r w:rsidR="005535D6" w:rsidRPr="005535D6">
        <w:rPr>
          <w:rFonts w:ascii="Calibri" w:hAnsi="Calibri" w:cs="Calibri"/>
          <w:sz w:val="24"/>
          <w:szCs w:val="24"/>
        </w:rPr>
        <w:t>metoda</w:t>
      </w:r>
      <w:proofErr w:type="spellEnd"/>
      <w:r w:rsidR="005535D6" w:rsidRPr="005535D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5535D6" w:rsidRPr="005535D6">
        <w:rPr>
          <w:rFonts w:ascii="Calibri" w:hAnsi="Calibri" w:cs="Calibri"/>
          <w:sz w:val="24"/>
          <w:szCs w:val="24"/>
        </w:rPr>
        <w:t>zachowuje</w:t>
      </w:r>
      <w:proofErr w:type="spellEnd"/>
      <w:r w:rsidR="005535D6" w:rsidRPr="005535D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5535D6" w:rsidRPr="005535D6">
        <w:rPr>
          <w:rFonts w:ascii="Calibri" w:hAnsi="Calibri" w:cs="Calibri"/>
          <w:sz w:val="24"/>
          <w:szCs w:val="24"/>
        </w:rPr>
        <w:t>formatowanie</w:t>
      </w:r>
      <w:proofErr w:type="spellEnd"/>
      <w:r w:rsidR="005535D6" w:rsidRPr="005535D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5535D6" w:rsidRPr="005535D6">
        <w:rPr>
          <w:rFonts w:ascii="Calibri" w:hAnsi="Calibri" w:cs="Calibri"/>
          <w:sz w:val="24"/>
          <w:szCs w:val="24"/>
        </w:rPr>
        <w:t>i</w:t>
      </w:r>
      <w:proofErr w:type="spellEnd"/>
      <w:r w:rsidR="005535D6" w:rsidRPr="005535D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5535D6" w:rsidRPr="005535D6">
        <w:rPr>
          <w:rFonts w:ascii="Calibri" w:hAnsi="Calibri" w:cs="Calibri"/>
          <w:sz w:val="24"/>
          <w:szCs w:val="24"/>
        </w:rPr>
        <w:t>rozmiar</w:t>
      </w:r>
      <w:proofErr w:type="spellEnd"/>
      <w:r w:rsidR="005535D6" w:rsidRPr="005535D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5535D6" w:rsidRPr="005535D6">
        <w:rPr>
          <w:rFonts w:ascii="Calibri" w:hAnsi="Calibri" w:cs="Calibri"/>
          <w:sz w:val="24"/>
          <w:szCs w:val="24"/>
        </w:rPr>
        <w:t>zdefiniowane</w:t>
      </w:r>
      <w:proofErr w:type="spellEnd"/>
      <w:r w:rsidR="005535D6" w:rsidRPr="005535D6">
        <w:rPr>
          <w:rFonts w:ascii="Calibri" w:hAnsi="Calibri" w:cs="Calibri"/>
          <w:sz w:val="24"/>
          <w:szCs w:val="24"/>
        </w:rPr>
        <w:t xml:space="preserve"> w </w:t>
      </w:r>
      <w:proofErr w:type="spellStart"/>
      <w:r w:rsidR="005535D6" w:rsidRPr="005535D6">
        <w:rPr>
          <w:rFonts w:ascii="Calibri" w:hAnsi="Calibri" w:cs="Calibri"/>
          <w:sz w:val="24"/>
          <w:szCs w:val="24"/>
        </w:rPr>
        <w:t>szablonie</w:t>
      </w:r>
      <w:proofErr w:type="spellEnd"/>
      <w:r w:rsidR="005535D6" w:rsidRPr="005535D6">
        <w:rPr>
          <w:rFonts w:ascii="Calibri" w:hAnsi="Calibri" w:cs="Calibri"/>
          <w:sz w:val="24"/>
          <w:szCs w:val="24"/>
        </w:rPr>
        <w:t xml:space="preserve"> Word.</w:t>
      </w:r>
      <w:r w:rsidR="005535D6" w:rsidRPr="005535D6">
        <w:rPr>
          <w:rFonts w:ascii="Calibri" w:hAnsi="Calibri" w:cs="Calibri"/>
          <w:b/>
          <w:bCs/>
          <w:color w:val="6431F5"/>
          <w:sz w:val="24"/>
          <w:szCs w:val="24"/>
        </w:rPr>
        <w:t xml:space="preserve"> </w:t>
      </w:r>
    </w:p>
    <w:p w14:paraId="270C9C22" w14:textId="77777777" w:rsidR="002C09B6" w:rsidRDefault="002C09B6" w:rsidP="001E1632">
      <w:pPr>
        <w:rPr>
          <w:sz w:val="24"/>
          <w:szCs w:val="24"/>
        </w:rPr>
      </w:pPr>
    </w:p>
    <w:p w14:paraId="3E568268" w14:textId="77777777" w:rsidR="00985E93" w:rsidRDefault="00985E93" w:rsidP="002C09B6">
      <w:pPr>
        <w:rPr>
          <w:rFonts w:ascii="Calibri" w:hAnsi="Calibri" w:cs="Calibri"/>
          <w:sz w:val="24"/>
          <w:szCs w:val="24"/>
        </w:rPr>
      </w:pPr>
    </w:p>
    <w:p w14:paraId="4FF7BC96" w14:textId="36177E56" w:rsidR="002C09B6" w:rsidRPr="00AA437E" w:rsidRDefault="00AA437E" w:rsidP="002C09B6">
      <w:pPr>
        <w:rPr>
          <w:rFonts w:ascii="Calibri" w:hAnsi="Calibri" w:cs="Calibri"/>
          <w:sz w:val="24"/>
          <w:szCs w:val="24"/>
        </w:rPr>
      </w:pPr>
      <w:proofErr w:type="spellStart"/>
      <w:r w:rsidRPr="00AA437E">
        <w:rPr>
          <w:rFonts w:ascii="Calibri" w:hAnsi="Calibri" w:cs="Calibri"/>
          <w:sz w:val="24"/>
          <w:szCs w:val="24"/>
        </w:rPr>
        <w:t>Alternatywnie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możesz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wstawić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wykresy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AA437E">
        <w:rPr>
          <w:rFonts w:ascii="Calibri" w:hAnsi="Calibri" w:cs="Calibri"/>
          <w:sz w:val="24"/>
          <w:szCs w:val="24"/>
        </w:rPr>
        <w:t>używając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słowa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kluczowego</w:t>
      </w:r>
      <w:proofErr w:type="spellEnd"/>
      <w:r w:rsidRPr="00AA437E">
        <w:rPr>
          <w:rFonts w:ascii="Calibri" w:hAnsi="Calibri" w:cs="Calibri"/>
          <w:b/>
          <w:bCs/>
          <w:color w:val="6431F5"/>
          <w:sz w:val="24"/>
          <w:szCs w:val="24"/>
        </w:rPr>
        <w:t xml:space="preserve"> </w:t>
      </w:r>
      <w:r w:rsidRPr="0077066B">
        <w:rPr>
          <w:rFonts w:ascii="Calibri" w:hAnsi="Calibri" w:cs="Calibri"/>
          <w:b/>
          <w:bCs/>
          <w:color w:val="6431F5"/>
          <w:sz w:val="24"/>
          <w:szCs w:val="24"/>
        </w:rPr>
        <w:t>IMAGE</w:t>
      </w:r>
      <w:r w:rsidRPr="00AA437E">
        <w:rPr>
          <w:rFonts w:ascii="Calibri" w:hAnsi="Calibri" w:cs="Calibri"/>
          <w:sz w:val="24"/>
          <w:szCs w:val="24"/>
        </w:rPr>
        <w:t xml:space="preserve">, a </w:t>
      </w:r>
      <w:proofErr w:type="spellStart"/>
      <w:r w:rsidRPr="00AA437E">
        <w:rPr>
          <w:rFonts w:ascii="Calibri" w:hAnsi="Calibri" w:cs="Calibri"/>
          <w:sz w:val="24"/>
          <w:szCs w:val="24"/>
        </w:rPr>
        <w:t>następnie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polecenia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>
        <w:rPr>
          <w:rFonts w:ascii="Calibri" w:hAnsi="Calibri" w:cs="Calibri"/>
          <w:b/>
          <w:bCs/>
          <w:color w:val="6431F5"/>
          <w:sz w:val="24"/>
          <w:szCs w:val="24"/>
        </w:rPr>
        <w:t>createChart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oraz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indeksu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, w </w:t>
      </w:r>
      <w:proofErr w:type="spellStart"/>
      <w:r w:rsidRPr="00AA437E">
        <w:rPr>
          <w:rFonts w:ascii="Calibri" w:hAnsi="Calibri" w:cs="Calibri"/>
          <w:sz w:val="24"/>
          <w:szCs w:val="24"/>
        </w:rPr>
        <w:t>następujący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sposób</w:t>
      </w:r>
      <w:proofErr w:type="spellEnd"/>
      <w:r w:rsidRPr="00AA437E">
        <w:rPr>
          <w:rFonts w:ascii="Calibri" w:hAnsi="Calibri" w:cs="Calibri"/>
          <w:sz w:val="24"/>
          <w:szCs w:val="24"/>
        </w:rPr>
        <w:t>:</w:t>
      </w:r>
    </w:p>
    <w:p w14:paraId="6E0A9CA8" w14:textId="6D9A7168" w:rsidR="002C09B6" w:rsidRPr="0077066B" w:rsidRDefault="002C09B6" w:rsidP="002C09B6">
      <w:pPr>
        <w:rPr>
          <w:rFonts w:ascii="Calibri" w:hAnsi="Calibri" w:cs="Calibri"/>
          <w:b/>
          <w:bCs/>
          <w:sz w:val="24"/>
          <w:szCs w:val="24"/>
        </w:rPr>
      </w:pPr>
      <w:r w:rsidRPr="0077066B">
        <w:rPr>
          <w:rFonts w:ascii="Calibri" w:hAnsi="Calibri" w:cs="Calibri"/>
          <w:b/>
          <w:bCs/>
          <w:color w:val="6431F5"/>
          <w:sz w:val="24"/>
          <w:szCs w:val="24"/>
        </w:rPr>
        <w:t>{IMAGE createChart1()}</w:t>
      </w:r>
      <w:r w:rsidR="00AA437E">
        <w:rPr>
          <w:rFonts w:ascii="Calibri" w:hAnsi="Calibri" w:cs="Calibri"/>
          <w:b/>
          <w:bCs/>
          <w:color w:val="6431F5"/>
          <w:sz w:val="24"/>
          <w:szCs w:val="24"/>
        </w:rPr>
        <w:t xml:space="preserve"> </w:t>
      </w:r>
    </w:p>
    <w:p w14:paraId="098B9D75" w14:textId="77777777" w:rsidR="002C09B6" w:rsidRDefault="002C09B6" w:rsidP="001E1632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11113E46" w14:textId="77777777" w:rsidR="00265811" w:rsidRDefault="00265811" w:rsidP="001E1632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4608FF98" w14:textId="77777777" w:rsidR="00265811" w:rsidRDefault="00265811" w:rsidP="001E1632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213FDBE2" w14:textId="77777777" w:rsidR="00265811" w:rsidRDefault="00265811" w:rsidP="001E1632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1315EB4F" w14:textId="77777777" w:rsidR="002C09B6" w:rsidRDefault="002C09B6" w:rsidP="001E1632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49B34765" w14:textId="77777777" w:rsidR="00E22891" w:rsidRDefault="00E22891" w:rsidP="001E1632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1622E10D" w14:textId="77777777" w:rsidR="002C09B6" w:rsidRPr="001E1632" w:rsidRDefault="002C09B6" w:rsidP="001E1632">
      <w:pPr>
        <w:rPr>
          <w:sz w:val="24"/>
          <w:szCs w:val="24"/>
        </w:rPr>
      </w:pPr>
    </w:p>
    <w:p w14:paraId="1D6DB6DB" w14:textId="77777777" w:rsidR="002F5875" w:rsidRDefault="002F5875">
      <w:pPr>
        <w:rPr>
          <w:rStyle w:val="Siln"/>
          <w:rFonts w:asciiTheme="majorHAnsi" w:hAnsiTheme="majorHAnsi" w:cstheme="majorHAnsi"/>
          <w:sz w:val="32"/>
          <w:szCs w:val="32"/>
        </w:rPr>
      </w:pPr>
      <w:r>
        <w:rPr>
          <w:rStyle w:val="Siln"/>
          <w:rFonts w:asciiTheme="majorHAnsi" w:hAnsiTheme="majorHAnsi" w:cstheme="majorHAnsi"/>
          <w:sz w:val="32"/>
          <w:szCs w:val="32"/>
        </w:rPr>
        <w:br w:type="page"/>
      </w:r>
    </w:p>
    <w:p w14:paraId="1A4E8D37" w14:textId="5FF036A8" w:rsidR="00AA437E" w:rsidRDefault="00AA437E" w:rsidP="00E54895">
      <w:pPr>
        <w:rPr>
          <w:rFonts w:ascii="Calibri" w:hAnsi="Calibri" w:cs="Calibri"/>
          <w:sz w:val="24"/>
          <w:szCs w:val="24"/>
        </w:rPr>
      </w:pPr>
      <w:proofErr w:type="spellStart"/>
      <w:r w:rsidRPr="00AA437E">
        <w:rPr>
          <w:rStyle w:val="Siln"/>
          <w:rFonts w:asciiTheme="majorHAnsi" w:hAnsiTheme="majorHAnsi" w:cstheme="majorHAnsi"/>
          <w:sz w:val="32"/>
          <w:szCs w:val="32"/>
        </w:rPr>
        <w:lastRenderedPageBreak/>
        <w:t>Podsumowanie</w:t>
      </w:r>
      <w:proofErr w:type="spellEnd"/>
    </w:p>
    <w:p w14:paraId="25CC9EF8" w14:textId="04505EB9" w:rsidR="00AA437E" w:rsidRDefault="00AA437E" w:rsidP="00E54895">
      <w:pPr>
        <w:rPr>
          <w:rFonts w:ascii="Calibri" w:hAnsi="Calibri" w:cs="Calibri"/>
          <w:sz w:val="24"/>
          <w:szCs w:val="24"/>
        </w:rPr>
      </w:pPr>
      <w:proofErr w:type="spellStart"/>
      <w:r w:rsidRPr="00AA437E">
        <w:rPr>
          <w:rFonts w:ascii="Calibri" w:hAnsi="Calibri" w:cs="Calibri"/>
          <w:sz w:val="24"/>
          <w:szCs w:val="24"/>
        </w:rPr>
        <w:t>Użyj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tego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szablonu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jako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podstawy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do </w:t>
      </w:r>
      <w:proofErr w:type="spellStart"/>
      <w:r w:rsidRPr="00AA437E">
        <w:rPr>
          <w:rFonts w:ascii="Calibri" w:hAnsi="Calibri" w:cs="Calibri"/>
          <w:sz w:val="24"/>
          <w:szCs w:val="24"/>
        </w:rPr>
        <w:t>tworzenia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własnych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raportów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Pr="00AA437E">
        <w:rPr>
          <w:rFonts w:ascii="Calibri" w:hAnsi="Calibri" w:cs="Calibri"/>
          <w:sz w:val="24"/>
          <w:szCs w:val="24"/>
        </w:rPr>
        <w:t>Zastąp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treści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statyczne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polami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zastępczymi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AA437E">
        <w:rPr>
          <w:rFonts w:ascii="Calibri" w:hAnsi="Calibri" w:cs="Calibri"/>
          <w:sz w:val="24"/>
          <w:szCs w:val="24"/>
        </w:rPr>
        <w:t>osadzaj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wykresy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za </w:t>
      </w:r>
      <w:proofErr w:type="spellStart"/>
      <w:r w:rsidRPr="00AA437E">
        <w:rPr>
          <w:rFonts w:ascii="Calibri" w:hAnsi="Calibri" w:cs="Calibri"/>
          <w:sz w:val="24"/>
          <w:szCs w:val="24"/>
        </w:rPr>
        <w:t>pomocą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r w:rsidRPr="0077066B">
        <w:rPr>
          <w:rFonts w:ascii="Calibri" w:hAnsi="Calibri" w:cs="Calibri"/>
          <w:b/>
          <w:bCs/>
          <w:color w:val="6431F5"/>
          <w:sz w:val="24"/>
          <w:szCs w:val="24"/>
        </w:rPr>
        <w:t>IMAGE</w:t>
      </w:r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i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generuj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dynamiczne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tabele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przy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użyciu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pętli</w:t>
      </w:r>
      <w:proofErr w:type="spellEnd"/>
      <w:r w:rsidRPr="00AA437E">
        <w:rPr>
          <w:rFonts w:ascii="Calibri" w:hAnsi="Calibri" w:cs="Calibri"/>
          <w:b/>
          <w:bCs/>
          <w:color w:val="6431F5"/>
          <w:sz w:val="24"/>
          <w:szCs w:val="24"/>
        </w:rPr>
        <w:t xml:space="preserve"> </w:t>
      </w:r>
      <w:r w:rsidRPr="0077066B">
        <w:rPr>
          <w:rFonts w:ascii="Calibri" w:hAnsi="Calibri" w:cs="Calibri"/>
          <w:b/>
          <w:bCs/>
          <w:color w:val="6431F5"/>
          <w:sz w:val="24"/>
          <w:szCs w:val="24"/>
        </w:rPr>
        <w:t>FO</w:t>
      </w:r>
      <w:r>
        <w:rPr>
          <w:rFonts w:ascii="Calibri" w:hAnsi="Calibri" w:cs="Calibri"/>
          <w:b/>
          <w:bCs/>
          <w:color w:val="6431F5"/>
          <w:sz w:val="24"/>
          <w:szCs w:val="24"/>
        </w:rPr>
        <w:t>R</w:t>
      </w:r>
      <w:r w:rsidRPr="00AA437E">
        <w:rPr>
          <w:rFonts w:ascii="Calibri" w:hAnsi="Calibri" w:cs="Calibri"/>
          <w:sz w:val="24"/>
          <w:szCs w:val="24"/>
        </w:rPr>
        <w:t>.</w:t>
      </w:r>
    </w:p>
    <w:p w14:paraId="25D86083" w14:textId="1D9CDCBA" w:rsidR="006A0FAB" w:rsidRPr="0077066B" w:rsidRDefault="00AA437E" w:rsidP="00E54895">
      <w:pPr>
        <w:rPr>
          <w:rFonts w:ascii="Calibri" w:hAnsi="Calibri" w:cs="Calibri"/>
          <w:sz w:val="24"/>
          <w:szCs w:val="24"/>
        </w:rPr>
      </w:pPr>
      <w:proofErr w:type="spellStart"/>
      <w:r w:rsidRPr="00AA437E">
        <w:rPr>
          <w:rFonts w:ascii="Calibri" w:hAnsi="Calibri" w:cs="Calibri"/>
          <w:sz w:val="24"/>
          <w:szCs w:val="24"/>
        </w:rPr>
        <w:t>Upewnij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się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AA437E">
        <w:rPr>
          <w:rFonts w:ascii="Calibri" w:hAnsi="Calibri" w:cs="Calibri"/>
          <w:sz w:val="24"/>
          <w:szCs w:val="24"/>
        </w:rPr>
        <w:t>że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źródło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danych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dostarcza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wymagane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zmienne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i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funkcje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w </w:t>
      </w:r>
      <w:proofErr w:type="spellStart"/>
      <w:r w:rsidRPr="00AA437E">
        <w:rPr>
          <w:rFonts w:ascii="Calibri" w:hAnsi="Calibri" w:cs="Calibri"/>
          <w:sz w:val="24"/>
          <w:szCs w:val="24"/>
        </w:rPr>
        <w:t>czasie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wykonywania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Pr="00AA437E">
        <w:rPr>
          <w:rFonts w:ascii="Calibri" w:hAnsi="Calibri" w:cs="Calibri"/>
          <w:sz w:val="24"/>
          <w:szCs w:val="24"/>
        </w:rPr>
        <w:t>Prawidłowe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użycie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pól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zastępczych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zapewnia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AA437E">
        <w:rPr>
          <w:rFonts w:ascii="Calibri" w:hAnsi="Calibri" w:cs="Calibri"/>
          <w:sz w:val="24"/>
          <w:szCs w:val="24"/>
        </w:rPr>
        <w:t>że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Twój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szablon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pozostaje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elastyczny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AA437E">
        <w:rPr>
          <w:rFonts w:ascii="Calibri" w:hAnsi="Calibri" w:cs="Calibri"/>
          <w:sz w:val="24"/>
          <w:szCs w:val="24"/>
        </w:rPr>
        <w:t>wielokrotnego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użytku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i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AA437E">
        <w:rPr>
          <w:rFonts w:ascii="Calibri" w:hAnsi="Calibri" w:cs="Calibri"/>
          <w:sz w:val="24"/>
          <w:szCs w:val="24"/>
        </w:rPr>
        <w:t>łatwy</w:t>
      </w:r>
      <w:proofErr w:type="spellEnd"/>
      <w:r w:rsidRPr="00AA437E">
        <w:rPr>
          <w:rFonts w:ascii="Calibri" w:hAnsi="Calibri" w:cs="Calibri"/>
          <w:sz w:val="24"/>
          <w:szCs w:val="24"/>
        </w:rPr>
        <w:t xml:space="preserve"> w </w:t>
      </w:r>
      <w:proofErr w:type="spellStart"/>
      <w:r w:rsidRPr="00AA437E">
        <w:rPr>
          <w:rFonts w:ascii="Calibri" w:hAnsi="Calibri" w:cs="Calibri"/>
          <w:sz w:val="24"/>
          <w:szCs w:val="24"/>
        </w:rPr>
        <w:t>utrzymaniu</w:t>
      </w:r>
      <w:proofErr w:type="spellEnd"/>
      <w:r w:rsidRPr="00AA437E">
        <w:rPr>
          <w:rFonts w:ascii="Calibri" w:hAnsi="Calibri" w:cs="Calibri"/>
          <w:sz w:val="24"/>
          <w:szCs w:val="24"/>
        </w:rPr>
        <w:t>.</w:t>
      </w:r>
    </w:p>
    <w:sectPr w:rsidR="006A0FAB" w:rsidRPr="0077066B" w:rsidSect="002417DF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436493" w14:textId="77777777" w:rsidR="00660928" w:rsidRDefault="00660928" w:rsidP="005D761C">
      <w:pPr>
        <w:spacing w:after="0" w:line="240" w:lineRule="auto"/>
      </w:pPr>
      <w:r>
        <w:separator/>
      </w:r>
    </w:p>
  </w:endnote>
  <w:endnote w:type="continuationSeparator" w:id="0">
    <w:p w14:paraId="71F97C4A" w14:textId="77777777" w:rsidR="00660928" w:rsidRDefault="00660928" w:rsidP="005D7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865D62" w14:textId="77777777" w:rsidR="00660928" w:rsidRDefault="00660928" w:rsidP="005D761C">
      <w:pPr>
        <w:spacing w:after="0" w:line="240" w:lineRule="auto"/>
      </w:pPr>
      <w:r>
        <w:separator/>
      </w:r>
    </w:p>
  </w:footnote>
  <w:footnote w:type="continuationSeparator" w:id="0">
    <w:p w14:paraId="356A7C6D" w14:textId="77777777" w:rsidR="00660928" w:rsidRDefault="00660928" w:rsidP="005D7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51E24" w14:textId="0B549F78" w:rsidR="005D761C" w:rsidRDefault="002E39AA">
    <w:pPr>
      <w:pStyle w:val="Zhlav"/>
    </w:pPr>
    <w:r>
      <w:rPr>
        <w:rFonts w:ascii="Calibri" w:hAnsi="Calibri" w:cs="Calibri"/>
        <w:noProof/>
        <w:sz w:val="24"/>
        <w:szCs w:val="24"/>
      </w:rPr>
      <w:drawing>
        <wp:inline distT="0" distB="0" distL="0" distR="0" wp14:anchorId="487686E6" wp14:editId="111E8C2B">
          <wp:extent cx="720000" cy="312691"/>
          <wp:effectExtent l="0" t="0" r="4445" b="5080"/>
          <wp:docPr id="806905298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" cy="3126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50145890">
    <w:abstractNumId w:val="8"/>
  </w:num>
  <w:num w:numId="2" w16cid:durableId="929118772">
    <w:abstractNumId w:val="6"/>
  </w:num>
  <w:num w:numId="3" w16cid:durableId="1946493391">
    <w:abstractNumId w:val="5"/>
  </w:num>
  <w:num w:numId="4" w16cid:durableId="433134334">
    <w:abstractNumId w:val="4"/>
  </w:num>
  <w:num w:numId="5" w16cid:durableId="445924693">
    <w:abstractNumId w:val="7"/>
  </w:num>
  <w:num w:numId="6" w16cid:durableId="650061446">
    <w:abstractNumId w:val="3"/>
  </w:num>
  <w:num w:numId="7" w16cid:durableId="444884576">
    <w:abstractNumId w:val="2"/>
  </w:num>
  <w:num w:numId="8" w16cid:durableId="385766184">
    <w:abstractNumId w:val="1"/>
  </w:num>
  <w:num w:numId="9" w16cid:durableId="1180311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25BD9"/>
    <w:rsid w:val="00034616"/>
    <w:rsid w:val="000466E4"/>
    <w:rsid w:val="0006063C"/>
    <w:rsid w:val="000B0BE0"/>
    <w:rsid w:val="000D5DFB"/>
    <w:rsid w:val="0011729E"/>
    <w:rsid w:val="00126DAA"/>
    <w:rsid w:val="0015074B"/>
    <w:rsid w:val="00190147"/>
    <w:rsid w:val="001D12E8"/>
    <w:rsid w:val="001E1632"/>
    <w:rsid w:val="002250DA"/>
    <w:rsid w:val="002417DF"/>
    <w:rsid w:val="00265811"/>
    <w:rsid w:val="0029639D"/>
    <w:rsid w:val="002A5EAC"/>
    <w:rsid w:val="002C09B6"/>
    <w:rsid w:val="002D2365"/>
    <w:rsid w:val="002E39AA"/>
    <w:rsid w:val="002F5875"/>
    <w:rsid w:val="00326F90"/>
    <w:rsid w:val="003373E2"/>
    <w:rsid w:val="00343901"/>
    <w:rsid w:val="0034550A"/>
    <w:rsid w:val="0038028F"/>
    <w:rsid w:val="00397FD0"/>
    <w:rsid w:val="003D315B"/>
    <w:rsid w:val="00403129"/>
    <w:rsid w:val="004052DD"/>
    <w:rsid w:val="0047762E"/>
    <w:rsid w:val="004B6573"/>
    <w:rsid w:val="004B6BA4"/>
    <w:rsid w:val="004D70B7"/>
    <w:rsid w:val="004F5598"/>
    <w:rsid w:val="00520C3B"/>
    <w:rsid w:val="00542E1D"/>
    <w:rsid w:val="005535D6"/>
    <w:rsid w:val="005816E7"/>
    <w:rsid w:val="005A02C0"/>
    <w:rsid w:val="005C4928"/>
    <w:rsid w:val="005D761C"/>
    <w:rsid w:val="00660928"/>
    <w:rsid w:val="00690834"/>
    <w:rsid w:val="006A0FAB"/>
    <w:rsid w:val="006C1820"/>
    <w:rsid w:val="0077066B"/>
    <w:rsid w:val="007B6A70"/>
    <w:rsid w:val="00822893"/>
    <w:rsid w:val="00844767"/>
    <w:rsid w:val="008B4447"/>
    <w:rsid w:val="00914E9E"/>
    <w:rsid w:val="009763BF"/>
    <w:rsid w:val="00985E93"/>
    <w:rsid w:val="009919E9"/>
    <w:rsid w:val="009B4CD3"/>
    <w:rsid w:val="009D01D5"/>
    <w:rsid w:val="009F5F2B"/>
    <w:rsid w:val="00AA1D8D"/>
    <w:rsid w:val="00AA437E"/>
    <w:rsid w:val="00AB5490"/>
    <w:rsid w:val="00AE3DE6"/>
    <w:rsid w:val="00B47730"/>
    <w:rsid w:val="00B612D2"/>
    <w:rsid w:val="00B7162C"/>
    <w:rsid w:val="00BB3F94"/>
    <w:rsid w:val="00BE5301"/>
    <w:rsid w:val="00C21230"/>
    <w:rsid w:val="00C24084"/>
    <w:rsid w:val="00C95AB1"/>
    <w:rsid w:val="00CB0664"/>
    <w:rsid w:val="00DD671A"/>
    <w:rsid w:val="00E200B5"/>
    <w:rsid w:val="00E22891"/>
    <w:rsid w:val="00E2577B"/>
    <w:rsid w:val="00E54895"/>
    <w:rsid w:val="00F20871"/>
    <w:rsid w:val="00F40A1C"/>
    <w:rsid w:val="00FC693F"/>
    <w:rsid w:val="00FC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3FBB31"/>
  <w14:defaultImageDpi w14:val="300"/>
  <w15:docId w15:val="{CE605B31-BDA0-F84E-AC98-163BADA05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693F"/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Prosttabulka4">
    <w:name w:val="Plain Table 4"/>
    <w:basedOn w:val="Normlntabulka"/>
    <w:uiPriority w:val="99"/>
    <w:rsid w:val="002250D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lnweb">
    <w:name w:val="Normal (Web)"/>
    <w:basedOn w:val="Normln"/>
    <w:uiPriority w:val="99"/>
    <w:semiHidden/>
    <w:unhideWhenUsed/>
    <w:rsid w:val="005535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zh-CN"/>
    </w:rPr>
  </w:style>
  <w:style w:type="character" w:styleId="KdHTML">
    <w:name w:val="HTML Code"/>
    <w:basedOn w:val="Standardnpsmoodstavce"/>
    <w:uiPriority w:val="99"/>
    <w:semiHidden/>
    <w:unhideWhenUsed/>
    <w:rsid w:val="00AA437E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265</Words>
  <Characters>1567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1829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Petr Svoboda</cp:lastModifiedBy>
  <cp:revision>4</cp:revision>
  <dcterms:created xsi:type="dcterms:W3CDTF">2025-08-16T09:49:00Z</dcterms:created>
  <dcterms:modified xsi:type="dcterms:W3CDTF">2025-08-19T07:07:00Z</dcterms:modified>
  <cp:category/>
</cp:coreProperties>
</file>