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6E89FF" w14:textId="2EB0E3DD" w:rsidR="00136F8C" w:rsidRDefault="00136F8C" w:rsidP="00F914FE">
      <w:pPr>
        <w:pStyle w:val="Normlnweb"/>
        <w:spacing w:line="276" w:lineRule="auto"/>
        <w:rPr>
          <w:rFonts w:ascii="Calibri" w:hAnsi="Calibri" w:cs="Calibri"/>
        </w:rPr>
      </w:pPr>
      <w:proofErr w:type="spellStart"/>
      <w:r w:rsidRPr="00136F8C">
        <w:rPr>
          <w:rFonts w:asciiTheme="majorHAnsi" w:hAnsiTheme="majorHAnsi" w:cstheme="majorHAnsi"/>
          <w:b/>
          <w:bCs/>
          <w:sz w:val="32"/>
          <w:szCs w:val="32"/>
        </w:rPr>
        <w:t>Informe</w:t>
      </w:r>
      <w:proofErr w:type="spellEnd"/>
      <w:r w:rsidRPr="00136F8C">
        <w:rPr>
          <w:rFonts w:asciiTheme="majorHAnsi" w:hAnsiTheme="majorHAnsi" w:cstheme="majorHAnsi"/>
          <w:b/>
          <w:bCs/>
          <w:sz w:val="32"/>
          <w:szCs w:val="32"/>
        </w:rPr>
        <w:t xml:space="preserve"> de </w:t>
      </w:r>
      <w:proofErr w:type="spellStart"/>
      <w:proofErr w:type="gramStart"/>
      <w:r w:rsidRPr="00136F8C">
        <w:rPr>
          <w:rFonts w:asciiTheme="majorHAnsi" w:hAnsiTheme="majorHAnsi" w:cstheme="majorHAnsi"/>
          <w:b/>
          <w:bCs/>
          <w:sz w:val="32"/>
          <w:szCs w:val="32"/>
        </w:rPr>
        <w:t>Prueba</w:t>
      </w:r>
      <w:proofErr w:type="spellEnd"/>
      <w:r w:rsidRPr="00136F8C">
        <w:rPr>
          <w:rFonts w:asciiTheme="majorHAnsi" w:hAnsiTheme="majorHAnsi" w:cstheme="majorHAnsi"/>
          <w:b/>
          <w:bCs/>
          <w:sz w:val="32"/>
          <w:szCs w:val="32"/>
        </w:rPr>
        <w:t xml:space="preserve"> - </w:t>
      </w:r>
      <w:proofErr w:type="spellStart"/>
      <w:r w:rsidRPr="00136F8C">
        <w:rPr>
          <w:rFonts w:asciiTheme="majorHAnsi" w:hAnsiTheme="majorHAnsi" w:cstheme="majorHAnsi"/>
          <w:b/>
          <w:bCs/>
          <w:sz w:val="32"/>
          <w:szCs w:val="32"/>
        </w:rPr>
        <w:t>Guía</w:t>
      </w:r>
      <w:proofErr w:type="spellEnd"/>
      <w:proofErr w:type="gramEnd"/>
      <w:r w:rsidRPr="00136F8C">
        <w:rPr>
          <w:rFonts w:asciiTheme="majorHAnsi" w:hAnsiTheme="majorHAnsi" w:cstheme="majorHAnsi"/>
          <w:b/>
          <w:bCs/>
          <w:sz w:val="32"/>
          <w:szCs w:val="32"/>
        </w:rPr>
        <w:t xml:space="preserve"> de </w:t>
      </w:r>
      <w:proofErr w:type="spellStart"/>
      <w:r w:rsidRPr="00136F8C">
        <w:rPr>
          <w:rFonts w:asciiTheme="majorHAnsi" w:hAnsiTheme="majorHAnsi" w:cstheme="majorHAnsi"/>
          <w:b/>
          <w:bCs/>
          <w:sz w:val="32"/>
          <w:szCs w:val="32"/>
        </w:rPr>
        <w:t>Uso</w:t>
      </w:r>
      <w:proofErr w:type="spellEnd"/>
      <w:r w:rsidRPr="00136F8C">
        <w:rPr>
          <w:rFonts w:asciiTheme="majorHAnsi" w:hAnsiTheme="majorHAnsi" w:cstheme="majorHAnsi"/>
          <w:b/>
          <w:bCs/>
          <w:sz w:val="32"/>
          <w:szCs w:val="32"/>
        </w:rPr>
        <w:t xml:space="preserve"> de </w:t>
      </w:r>
      <w:proofErr w:type="spellStart"/>
      <w:r w:rsidRPr="00136F8C">
        <w:rPr>
          <w:rFonts w:asciiTheme="majorHAnsi" w:hAnsiTheme="majorHAnsi" w:cstheme="majorHAnsi"/>
          <w:b/>
          <w:bCs/>
          <w:sz w:val="32"/>
          <w:szCs w:val="32"/>
        </w:rPr>
        <w:t>Plantillas</w:t>
      </w:r>
      <w:proofErr w:type="spellEnd"/>
    </w:p>
    <w:p w14:paraId="396B89A2" w14:textId="280ADB2F" w:rsidR="00136F8C" w:rsidRPr="00136F8C" w:rsidRDefault="00136F8C" w:rsidP="00F914FE">
      <w:pPr>
        <w:pStyle w:val="Normlnweb"/>
        <w:spacing w:line="276" w:lineRule="auto"/>
        <w:rPr>
          <w:rFonts w:ascii="Calibri" w:hAnsi="Calibri" w:cs="Calibri"/>
          <w:lang w:val="en-US"/>
        </w:rPr>
      </w:pPr>
      <w:proofErr w:type="spellStart"/>
      <w:r w:rsidRPr="00136F8C">
        <w:rPr>
          <w:rFonts w:ascii="Calibri" w:hAnsi="Calibri" w:cs="Calibri"/>
        </w:rPr>
        <w:t>Este</w:t>
      </w:r>
      <w:proofErr w:type="spellEnd"/>
      <w:r w:rsidRPr="00136F8C">
        <w:rPr>
          <w:rFonts w:ascii="Calibri" w:hAnsi="Calibri" w:cs="Calibri"/>
        </w:rPr>
        <w:t xml:space="preserve"> </w:t>
      </w:r>
      <w:proofErr w:type="spellStart"/>
      <w:r w:rsidRPr="00136F8C">
        <w:rPr>
          <w:rFonts w:ascii="Calibri" w:hAnsi="Calibri" w:cs="Calibri"/>
        </w:rPr>
        <w:t>documento</w:t>
      </w:r>
      <w:proofErr w:type="spellEnd"/>
      <w:r w:rsidRPr="00136F8C">
        <w:rPr>
          <w:rFonts w:ascii="Calibri" w:hAnsi="Calibri" w:cs="Calibri"/>
        </w:rPr>
        <w:t xml:space="preserve"> </w:t>
      </w:r>
      <w:proofErr w:type="spellStart"/>
      <w:r w:rsidRPr="00136F8C">
        <w:rPr>
          <w:rFonts w:ascii="Calibri" w:hAnsi="Calibri" w:cs="Calibri"/>
        </w:rPr>
        <w:t>sirve</w:t>
      </w:r>
      <w:proofErr w:type="spellEnd"/>
      <w:r w:rsidRPr="00136F8C">
        <w:rPr>
          <w:rFonts w:ascii="Calibri" w:hAnsi="Calibri" w:cs="Calibri"/>
        </w:rPr>
        <w:t xml:space="preserve"> </w:t>
      </w:r>
      <w:proofErr w:type="spellStart"/>
      <w:r w:rsidRPr="00136F8C">
        <w:rPr>
          <w:rFonts w:ascii="Calibri" w:hAnsi="Calibri" w:cs="Calibri"/>
        </w:rPr>
        <w:t>como</w:t>
      </w:r>
      <w:proofErr w:type="spellEnd"/>
      <w:r w:rsidRPr="00136F8C">
        <w:rPr>
          <w:rFonts w:ascii="Calibri" w:hAnsi="Calibri" w:cs="Calibri"/>
        </w:rPr>
        <w:t xml:space="preserve"> </w:t>
      </w:r>
      <w:proofErr w:type="spellStart"/>
      <w:r w:rsidRPr="00136F8C">
        <w:rPr>
          <w:rFonts w:ascii="Calibri" w:hAnsi="Calibri" w:cs="Calibri"/>
        </w:rPr>
        <w:t>ejemplo</w:t>
      </w:r>
      <w:proofErr w:type="spellEnd"/>
      <w:r w:rsidRPr="00136F8C">
        <w:rPr>
          <w:rFonts w:ascii="Calibri" w:hAnsi="Calibri" w:cs="Calibri"/>
        </w:rPr>
        <w:t xml:space="preserve"> de </w:t>
      </w:r>
      <w:proofErr w:type="spellStart"/>
      <w:r w:rsidRPr="00136F8C">
        <w:rPr>
          <w:rFonts w:ascii="Calibri" w:hAnsi="Calibri" w:cs="Calibri"/>
        </w:rPr>
        <w:t>plantilla</w:t>
      </w:r>
      <w:proofErr w:type="spellEnd"/>
      <w:r w:rsidRPr="00136F8C">
        <w:rPr>
          <w:rFonts w:ascii="Calibri" w:hAnsi="Calibri" w:cs="Calibri"/>
        </w:rPr>
        <w:t xml:space="preserve"> para </w:t>
      </w:r>
      <w:proofErr w:type="spellStart"/>
      <w:r w:rsidRPr="00136F8C">
        <w:rPr>
          <w:rFonts w:ascii="Calibri" w:hAnsi="Calibri" w:cs="Calibri"/>
        </w:rPr>
        <w:t>demostrar</w:t>
      </w:r>
      <w:proofErr w:type="spellEnd"/>
      <w:r w:rsidRPr="00136F8C">
        <w:rPr>
          <w:rFonts w:ascii="Calibri" w:hAnsi="Calibri" w:cs="Calibri"/>
        </w:rPr>
        <w:t xml:space="preserve"> </w:t>
      </w:r>
      <w:proofErr w:type="spellStart"/>
      <w:r w:rsidRPr="00136F8C">
        <w:rPr>
          <w:rFonts w:ascii="Calibri" w:hAnsi="Calibri" w:cs="Calibri"/>
        </w:rPr>
        <w:t>cómo</w:t>
      </w:r>
      <w:proofErr w:type="spellEnd"/>
      <w:r w:rsidRPr="00136F8C">
        <w:rPr>
          <w:rFonts w:ascii="Calibri" w:hAnsi="Calibri" w:cs="Calibri"/>
        </w:rPr>
        <w:t xml:space="preserve"> </w:t>
      </w:r>
      <w:proofErr w:type="spellStart"/>
      <w:r w:rsidRPr="00136F8C">
        <w:rPr>
          <w:rFonts w:ascii="Calibri" w:hAnsi="Calibri" w:cs="Calibri"/>
        </w:rPr>
        <w:t>crear</w:t>
      </w:r>
      <w:proofErr w:type="spellEnd"/>
      <w:r w:rsidRPr="00136F8C">
        <w:rPr>
          <w:rFonts w:ascii="Calibri" w:hAnsi="Calibri" w:cs="Calibri"/>
        </w:rPr>
        <w:t xml:space="preserve"> y </w:t>
      </w:r>
      <w:proofErr w:type="spellStart"/>
      <w:r w:rsidRPr="00136F8C">
        <w:rPr>
          <w:rFonts w:ascii="Calibri" w:hAnsi="Calibri" w:cs="Calibri"/>
        </w:rPr>
        <w:t>utilizar</w:t>
      </w:r>
      <w:proofErr w:type="spellEnd"/>
      <w:r w:rsidRPr="00136F8C">
        <w:rPr>
          <w:rFonts w:ascii="Calibri" w:hAnsi="Calibri" w:cs="Calibri"/>
        </w:rPr>
        <w:t xml:space="preserve"> </w:t>
      </w:r>
      <w:proofErr w:type="spellStart"/>
      <w:r w:rsidRPr="00136F8C">
        <w:rPr>
          <w:rFonts w:ascii="Calibri" w:hAnsi="Calibri" w:cs="Calibri"/>
        </w:rPr>
        <w:t>plantillas</w:t>
      </w:r>
      <w:proofErr w:type="spellEnd"/>
      <w:r w:rsidRPr="00136F8C">
        <w:rPr>
          <w:rFonts w:ascii="Calibri" w:hAnsi="Calibri" w:cs="Calibri"/>
        </w:rPr>
        <w:t xml:space="preserve"> de </w:t>
      </w:r>
      <w:proofErr w:type="spellStart"/>
      <w:r w:rsidRPr="00136F8C">
        <w:rPr>
          <w:rFonts w:ascii="Calibri" w:hAnsi="Calibri" w:cs="Calibri"/>
        </w:rPr>
        <w:t>informes</w:t>
      </w:r>
      <w:proofErr w:type="spellEnd"/>
      <w:r w:rsidRPr="00136F8C">
        <w:rPr>
          <w:rFonts w:ascii="Calibri" w:hAnsi="Calibri" w:cs="Calibri"/>
        </w:rPr>
        <w:t xml:space="preserve"> </w:t>
      </w:r>
      <w:proofErr w:type="spellStart"/>
      <w:r w:rsidRPr="00136F8C">
        <w:rPr>
          <w:rFonts w:ascii="Calibri" w:hAnsi="Calibri" w:cs="Calibri"/>
        </w:rPr>
        <w:t>basadas</w:t>
      </w:r>
      <w:proofErr w:type="spellEnd"/>
      <w:r w:rsidRPr="00136F8C">
        <w:rPr>
          <w:rFonts w:ascii="Calibri" w:hAnsi="Calibri" w:cs="Calibri"/>
        </w:rPr>
        <w:t xml:space="preserve"> en Word. El </w:t>
      </w:r>
      <w:proofErr w:type="spellStart"/>
      <w:r w:rsidRPr="00136F8C">
        <w:rPr>
          <w:rFonts w:ascii="Calibri" w:hAnsi="Calibri" w:cs="Calibri"/>
        </w:rPr>
        <w:t>objetivo</w:t>
      </w:r>
      <w:proofErr w:type="spellEnd"/>
      <w:r w:rsidRPr="00136F8C">
        <w:rPr>
          <w:rFonts w:ascii="Calibri" w:hAnsi="Calibri" w:cs="Calibri"/>
        </w:rPr>
        <w:t xml:space="preserve"> es </w:t>
      </w:r>
      <w:proofErr w:type="spellStart"/>
      <w:r w:rsidRPr="00136F8C">
        <w:rPr>
          <w:rFonts w:ascii="Calibri" w:hAnsi="Calibri" w:cs="Calibri"/>
        </w:rPr>
        <w:t>definir</w:t>
      </w:r>
      <w:proofErr w:type="spellEnd"/>
      <w:r w:rsidRPr="00136F8C">
        <w:rPr>
          <w:rFonts w:ascii="Calibri" w:hAnsi="Calibri" w:cs="Calibri"/>
        </w:rPr>
        <w:t xml:space="preserve"> la </w:t>
      </w:r>
      <w:proofErr w:type="spellStart"/>
      <w:r w:rsidRPr="00136F8C">
        <w:rPr>
          <w:rFonts w:ascii="Calibri" w:hAnsi="Calibri" w:cs="Calibri"/>
        </w:rPr>
        <w:t>estructura</w:t>
      </w:r>
      <w:proofErr w:type="spellEnd"/>
      <w:r w:rsidRPr="00136F8C">
        <w:rPr>
          <w:rFonts w:ascii="Calibri" w:hAnsi="Calibri" w:cs="Calibri"/>
        </w:rPr>
        <w:t xml:space="preserve"> de </w:t>
      </w:r>
      <w:proofErr w:type="spellStart"/>
      <w:r w:rsidRPr="00136F8C">
        <w:rPr>
          <w:rFonts w:ascii="Calibri" w:hAnsi="Calibri" w:cs="Calibri"/>
        </w:rPr>
        <w:t>su</w:t>
      </w:r>
      <w:proofErr w:type="spellEnd"/>
      <w:r w:rsidRPr="00136F8C">
        <w:rPr>
          <w:rFonts w:ascii="Calibri" w:hAnsi="Calibri" w:cs="Calibri"/>
        </w:rPr>
        <w:t xml:space="preserve"> </w:t>
      </w:r>
      <w:proofErr w:type="spellStart"/>
      <w:r w:rsidRPr="00136F8C">
        <w:rPr>
          <w:rFonts w:ascii="Calibri" w:hAnsi="Calibri" w:cs="Calibri"/>
        </w:rPr>
        <w:t>informe</w:t>
      </w:r>
      <w:proofErr w:type="spellEnd"/>
      <w:r w:rsidRPr="00136F8C">
        <w:rPr>
          <w:rFonts w:ascii="Calibri" w:hAnsi="Calibri" w:cs="Calibri"/>
        </w:rPr>
        <w:t xml:space="preserve">, </w:t>
      </w:r>
      <w:proofErr w:type="spellStart"/>
      <w:r w:rsidRPr="00136F8C">
        <w:rPr>
          <w:rFonts w:ascii="Calibri" w:hAnsi="Calibri" w:cs="Calibri"/>
        </w:rPr>
        <w:t>incluyendo</w:t>
      </w:r>
      <w:proofErr w:type="spellEnd"/>
      <w:r w:rsidRPr="00136F8C">
        <w:rPr>
          <w:rFonts w:ascii="Calibri" w:hAnsi="Calibri" w:cs="Calibri"/>
        </w:rPr>
        <w:t xml:space="preserve"> el </w:t>
      </w:r>
      <w:proofErr w:type="spellStart"/>
      <w:r w:rsidRPr="00136F8C">
        <w:rPr>
          <w:rFonts w:ascii="Calibri" w:hAnsi="Calibri" w:cs="Calibri"/>
        </w:rPr>
        <w:t>formato</w:t>
      </w:r>
      <w:proofErr w:type="spellEnd"/>
      <w:r w:rsidRPr="00136F8C">
        <w:rPr>
          <w:rFonts w:ascii="Calibri" w:hAnsi="Calibri" w:cs="Calibri"/>
        </w:rPr>
        <w:t xml:space="preserve">, las </w:t>
      </w:r>
      <w:proofErr w:type="spellStart"/>
      <w:r w:rsidRPr="00136F8C">
        <w:rPr>
          <w:rFonts w:ascii="Calibri" w:hAnsi="Calibri" w:cs="Calibri"/>
        </w:rPr>
        <w:t>imágenes</w:t>
      </w:r>
      <w:proofErr w:type="spellEnd"/>
      <w:r w:rsidRPr="00136F8C">
        <w:rPr>
          <w:rFonts w:ascii="Calibri" w:hAnsi="Calibri" w:cs="Calibri"/>
        </w:rPr>
        <w:t xml:space="preserve"> y las </w:t>
      </w:r>
      <w:proofErr w:type="spellStart"/>
      <w:r w:rsidRPr="00136F8C">
        <w:rPr>
          <w:rFonts w:ascii="Calibri" w:hAnsi="Calibri" w:cs="Calibri"/>
        </w:rPr>
        <w:t>tablas</w:t>
      </w:r>
      <w:proofErr w:type="spellEnd"/>
      <w:r w:rsidRPr="00136F8C">
        <w:rPr>
          <w:rFonts w:ascii="Calibri" w:hAnsi="Calibri" w:cs="Calibri"/>
        </w:rPr>
        <w:t xml:space="preserve">. A </w:t>
      </w:r>
      <w:proofErr w:type="spellStart"/>
      <w:r w:rsidRPr="00136F8C">
        <w:rPr>
          <w:rFonts w:ascii="Calibri" w:hAnsi="Calibri" w:cs="Calibri"/>
        </w:rPr>
        <w:t>continuación</w:t>
      </w:r>
      <w:proofErr w:type="spellEnd"/>
      <w:r w:rsidRPr="00136F8C">
        <w:rPr>
          <w:rFonts w:ascii="Calibri" w:hAnsi="Calibri" w:cs="Calibri"/>
        </w:rPr>
        <w:t xml:space="preserve">, </w:t>
      </w:r>
      <w:proofErr w:type="spellStart"/>
      <w:r w:rsidRPr="00136F8C">
        <w:rPr>
          <w:rFonts w:ascii="Calibri" w:hAnsi="Calibri" w:cs="Calibri"/>
        </w:rPr>
        <w:t>sustituya</w:t>
      </w:r>
      <w:proofErr w:type="spellEnd"/>
      <w:r w:rsidRPr="00136F8C">
        <w:rPr>
          <w:rFonts w:ascii="Calibri" w:hAnsi="Calibri" w:cs="Calibri"/>
        </w:rPr>
        <w:t xml:space="preserve"> los </w:t>
      </w:r>
      <w:proofErr w:type="spellStart"/>
      <w:r w:rsidRPr="00136F8C">
        <w:rPr>
          <w:rFonts w:ascii="Calibri" w:hAnsi="Calibri" w:cs="Calibri"/>
        </w:rPr>
        <w:t>valores</w:t>
      </w:r>
      <w:proofErr w:type="spellEnd"/>
      <w:r w:rsidRPr="00136F8C">
        <w:rPr>
          <w:rFonts w:ascii="Calibri" w:hAnsi="Calibri" w:cs="Calibri"/>
        </w:rPr>
        <w:t xml:space="preserve"> </w:t>
      </w:r>
      <w:proofErr w:type="spellStart"/>
      <w:r w:rsidRPr="00136F8C">
        <w:rPr>
          <w:rFonts w:ascii="Calibri" w:hAnsi="Calibri" w:cs="Calibri"/>
        </w:rPr>
        <w:t>reales</w:t>
      </w:r>
      <w:proofErr w:type="spellEnd"/>
      <w:r w:rsidRPr="00136F8C">
        <w:rPr>
          <w:rFonts w:ascii="Calibri" w:hAnsi="Calibri" w:cs="Calibri"/>
        </w:rPr>
        <w:t xml:space="preserve"> </w:t>
      </w:r>
      <w:proofErr w:type="spellStart"/>
      <w:r w:rsidRPr="00136F8C">
        <w:rPr>
          <w:rFonts w:ascii="Calibri" w:hAnsi="Calibri" w:cs="Calibri"/>
        </w:rPr>
        <w:t>por</w:t>
      </w:r>
      <w:proofErr w:type="spellEnd"/>
      <w:r w:rsidRPr="00136F8C">
        <w:rPr>
          <w:rFonts w:ascii="Calibri" w:hAnsi="Calibri" w:cs="Calibri"/>
        </w:rPr>
        <w:t xml:space="preserve"> </w:t>
      </w:r>
      <w:proofErr w:type="spellStart"/>
      <w:r w:rsidRPr="00136F8C">
        <w:rPr>
          <w:rFonts w:ascii="Calibri" w:hAnsi="Calibri" w:cs="Calibri"/>
        </w:rPr>
        <w:t>marcadores</w:t>
      </w:r>
      <w:proofErr w:type="spellEnd"/>
      <w:r w:rsidRPr="00136F8C">
        <w:rPr>
          <w:rFonts w:ascii="Calibri" w:hAnsi="Calibri" w:cs="Calibri"/>
        </w:rPr>
        <w:t xml:space="preserve"> de </w:t>
      </w:r>
      <w:proofErr w:type="spellStart"/>
      <w:r w:rsidRPr="00136F8C">
        <w:rPr>
          <w:rFonts w:ascii="Calibri" w:hAnsi="Calibri" w:cs="Calibri"/>
        </w:rPr>
        <w:t>posición</w:t>
      </w:r>
      <w:proofErr w:type="spellEnd"/>
      <w:r w:rsidRPr="00136F8C">
        <w:rPr>
          <w:rFonts w:ascii="Calibri" w:hAnsi="Calibri" w:cs="Calibri"/>
        </w:rPr>
        <w:t xml:space="preserve"> en el </w:t>
      </w:r>
      <w:proofErr w:type="spellStart"/>
      <w:r w:rsidRPr="00136F8C">
        <w:rPr>
          <w:rFonts w:ascii="Calibri" w:hAnsi="Calibri" w:cs="Calibri"/>
        </w:rPr>
        <w:t>formato</w:t>
      </w:r>
      <w:proofErr w:type="spellEnd"/>
      <w:r w:rsidRPr="00136F8C">
        <w:rPr>
          <w:rFonts w:ascii="Calibri" w:hAnsi="Calibri" w:cs="Calibri"/>
        </w:rPr>
        <w:t xml:space="preserve"> </w:t>
      </w:r>
      <w:r w:rsidR="009F277D" w:rsidRPr="002417DF">
        <w:rPr>
          <w:rFonts w:ascii="Calibri" w:hAnsi="Calibri" w:cs="Calibri"/>
          <w:b/>
          <w:bCs/>
          <w:color w:val="6431F5"/>
        </w:rPr>
        <w:t>{</w:t>
      </w:r>
      <w:proofErr w:type="spellStart"/>
      <w:r w:rsidR="009F277D" w:rsidRPr="002417DF">
        <w:rPr>
          <w:rFonts w:ascii="Calibri" w:hAnsi="Calibri" w:cs="Calibri"/>
          <w:b/>
          <w:bCs/>
          <w:color w:val="6431F5"/>
        </w:rPr>
        <w:t>placeholder</w:t>
      </w:r>
      <w:proofErr w:type="spellEnd"/>
      <w:r w:rsidR="009F277D" w:rsidRPr="002417DF">
        <w:rPr>
          <w:rFonts w:ascii="Calibri" w:hAnsi="Calibri" w:cs="Calibri"/>
          <w:b/>
          <w:bCs/>
          <w:color w:val="6431F5"/>
        </w:rPr>
        <w:t>}</w:t>
      </w:r>
      <w:r w:rsidR="009F277D" w:rsidRPr="002417DF">
        <w:rPr>
          <w:rFonts w:ascii="Calibri" w:hAnsi="Calibri" w:cs="Calibri"/>
        </w:rPr>
        <w:t>.</w:t>
      </w:r>
    </w:p>
    <w:p w14:paraId="0AD71658" w14:textId="30409A48" w:rsidR="00136F8C" w:rsidRPr="00136F8C" w:rsidRDefault="00136F8C" w:rsidP="00F914FE">
      <w:pPr>
        <w:pStyle w:val="Normlnweb"/>
        <w:spacing w:line="276" w:lineRule="auto"/>
        <w:rPr>
          <w:rFonts w:ascii="Calibri" w:hAnsi="Calibri" w:cs="Calibri"/>
        </w:rPr>
      </w:pPr>
      <w:r w:rsidRPr="00136F8C">
        <w:rPr>
          <w:rFonts w:ascii="Calibri" w:hAnsi="Calibri" w:cs="Calibri"/>
        </w:rPr>
        <w:t xml:space="preserve">Las </w:t>
      </w:r>
      <w:proofErr w:type="spellStart"/>
      <w:r w:rsidRPr="00136F8C">
        <w:rPr>
          <w:rFonts w:ascii="Calibri" w:hAnsi="Calibri" w:cs="Calibri"/>
        </w:rPr>
        <w:t>siguientes</w:t>
      </w:r>
      <w:proofErr w:type="spellEnd"/>
      <w:r w:rsidRPr="00136F8C">
        <w:rPr>
          <w:rFonts w:ascii="Calibri" w:hAnsi="Calibri" w:cs="Calibri"/>
        </w:rPr>
        <w:t xml:space="preserve"> </w:t>
      </w:r>
      <w:proofErr w:type="spellStart"/>
      <w:r w:rsidRPr="00136F8C">
        <w:rPr>
          <w:rFonts w:ascii="Calibri" w:hAnsi="Calibri" w:cs="Calibri"/>
        </w:rPr>
        <w:t>secciones</w:t>
      </w:r>
      <w:proofErr w:type="spellEnd"/>
      <w:r w:rsidRPr="00136F8C">
        <w:rPr>
          <w:rFonts w:ascii="Calibri" w:hAnsi="Calibri" w:cs="Calibri"/>
        </w:rPr>
        <w:t xml:space="preserve"> </w:t>
      </w:r>
      <w:proofErr w:type="spellStart"/>
      <w:r w:rsidRPr="00136F8C">
        <w:rPr>
          <w:rFonts w:ascii="Calibri" w:hAnsi="Calibri" w:cs="Calibri"/>
        </w:rPr>
        <w:t>explican</w:t>
      </w:r>
      <w:proofErr w:type="spellEnd"/>
      <w:r w:rsidRPr="00136F8C">
        <w:rPr>
          <w:rFonts w:ascii="Calibri" w:hAnsi="Calibri" w:cs="Calibri"/>
        </w:rPr>
        <w:t xml:space="preserve"> </w:t>
      </w:r>
      <w:proofErr w:type="spellStart"/>
      <w:r w:rsidRPr="00136F8C">
        <w:rPr>
          <w:rFonts w:ascii="Calibri" w:hAnsi="Calibri" w:cs="Calibri"/>
        </w:rPr>
        <w:t>cómo</w:t>
      </w:r>
      <w:proofErr w:type="spellEnd"/>
      <w:r w:rsidRPr="00136F8C">
        <w:rPr>
          <w:rFonts w:ascii="Calibri" w:hAnsi="Calibri" w:cs="Calibri"/>
        </w:rPr>
        <w:t xml:space="preserve"> </w:t>
      </w:r>
      <w:proofErr w:type="spellStart"/>
      <w:r w:rsidRPr="00136F8C">
        <w:rPr>
          <w:rFonts w:ascii="Calibri" w:hAnsi="Calibri" w:cs="Calibri"/>
        </w:rPr>
        <w:t>utilizar</w:t>
      </w:r>
      <w:proofErr w:type="spellEnd"/>
      <w:r w:rsidRPr="00136F8C">
        <w:rPr>
          <w:rFonts w:ascii="Calibri" w:hAnsi="Calibri" w:cs="Calibri"/>
        </w:rPr>
        <w:t xml:space="preserve"> </w:t>
      </w:r>
      <w:proofErr w:type="spellStart"/>
      <w:r w:rsidRPr="00136F8C">
        <w:rPr>
          <w:rFonts w:ascii="Calibri" w:hAnsi="Calibri" w:cs="Calibri"/>
        </w:rPr>
        <w:t>estos</w:t>
      </w:r>
      <w:proofErr w:type="spellEnd"/>
      <w:r w:rsidRPr="00136F8C">
        <w:rPr>
          <w:rFonts w:ascii="Calibri" w:hAnsi="Calibri" w:cs="Calibri"/>
        </w:rPr>
        <w:t xml:space="preserve"> </w:t>
      </w:r>
      <w:proofErr w:type="spellStart"/>
      <w:r w:rsidRPr="00136F8C">
        <w:rPr>
          <w:rFonts w:ascii="Calibri" w:hAnsi="Calibri" w:cs="Calibri"/>
        </w:rPr>
        <w:t>marcadores</w:t>
      </w:r>
      <w:proofErr w:type="spellEnd"/>
      <w:r w:rsidRPr="00136F8C">
        <w:rPr>
          <w:rFonts w:ascii="Calibri" w:hAnsi="Calibri" w:cs="Calibri"/>
        </w:rPr>
        <w:t xml:space="preserve"> de </w:t>
      </w:r>
      <w:proofErr w:type="spellStart"/>
      <w:r w:rsidRPr="00136F8C">
        <w:rPr>
          <w:rFonts w:ascii="Calibri" w:hAnsi="Calibri" w:cs="Calibri"/>
        </w:rPr>
        <w:t>posición</w:t>
      </w:r>
      <w:proofErr w:type="spellEnd"/>
      <w:r w:rsidRPr="00136F8C">
        <w:rPr>
          <w:rFonts w:ascii="Calibri" w:hAnsi="Calibri" w:cs="Calibri"/>
        </w:rPr>
        <w:t xml:space="preserve"> en </w:t>
      </w:r>
      <w:proofErr w:type="spellStart"/>
      <w:r w:rsidRPr="00136F8C">
        <w:rPr>
          <w:rFonts w:ascii="Calibri" w:hAnsi="Calibri" w:cs="Calibri"/>
        </w:rPr>
        <w:t>diferentes</w:t>
      </w:r>
      <w:proofErr w:type="spellEnd"/>
      <w:r w:rsidRPr="00136F8C">
        <w:rPr>
          <w:rFonts w:ascii="Calibri" w:hAnsi="Calibri" w:cs="Calibri"/>
        </w:rPr>
        <w:t xml:space="preserve"> </w:t>
      </w:r>
      <w:proofErr w:type="spellStart"/>
      <w:r w:rsidRPr="00136F8C">
        <w:rPr>
          <w:rFonts w:ascii="Calibri" w:hAnsi="Calibri" w:cs="Calibri"/>
        </w:rPr>
        <w:t>escenarios</w:t>
      </w:r>
      <w:proofErr w:type="spellEnd"/>
      <w:r w:rsidRPr="00136F8C">
        <w:rPr>
          <w:rFonts w:ascii="Calibri" w:hAnsi="Calibri" w:cs="Calibri"/>
        </w:rPr>
        <w:t>.</w:t>
      </w:r>
    </w:p>
    <w:p w14:paraId="67D65356" w14:textId="77777777" w:rsidR="007907F7" w:rsidRPr="007907F7" w:rsidRDefault="007907F7" w:rsidP="00F914FE">
      <w:pPr>
        <w:pStyle w:val="Normlnweb"/>
        <w:spacing w:line="276" w:lineRule="auto"/>
        <w:rPr>
          <w:rStyle w:val="Siln"/>
          <w:rFonts w:asciiTheme="majorHAnsi" w:hAnsiTheme="majorHAnsi" w:cstheme="majorHAnsi"/>
          <w:sz w:val="28"/>
          <w:szCs w:val="28"/>
        </w:rPr>
      </w:pPr>
      <w:r w:rsidRPr="007907F7">
        <w:rPr>
          <w:rStyle w:val="Siln"/>
          <w:rFonts w:asciiTheme="majorHAnsi" w:hAnsiTheme="majorHAnsi" w:cstheme="majorHAnsi"/>
          <w:sz w:val="28"/>
          <w:szCs w:val="28"/>
        </w:rPr>
        <w:t xml:space="preserve">1. </w:t>
      </w:r>
      <w:proofErr w:type="spellStart"/>
      <w:r w:rsidRPr="007907F7">
        <w:rPr>
          <w:rStyle w:val="Siln"/>
          <w:rFonts w:asciiTheme="majorHAnsi" w:hAnsiTheme="majorHAnsi" w:cstheme="majorHAnsi"/>
          <w:sz w:val="28"/>
          <w:szCs w:val="28"/>
        </w:rPr>
        <w:t>Inserción</w:t>
      </w:r>
      <w:proofErr w:type="spellEnd"/>
      <w:r w:rsidRPr="007907F7">
        <w:rPr>
          <w:rStyle w:val="Siln"/>
          <w:rFonts w:asciiTheme="majorHAnsi" w:hAnsiTheme="majorHAnsi" w:cstheme="majorHAnsi"/>
          <w:sz w:val="28"/>
          <w:szCs w:val="28"/>
        </w:rPr>
        <w:t xml:space="preserve"> de </w:t>
      </w:r>
      <w:proofErr w:type="spellStart"/>
      <w:r w:rsidRPr="007907F7">
        <w:rPr>
          <w:rStyle w:val="Siln"/>
          <w:rFonts w:asciiTheme="majorHAnsi" w:hAnsiTheme="majorHAnsi" w:cstheme="majorHAnsi"/>
          <w:sz w:val="28"/>
          <w:szCs w:val="28"/>
        </w:rPr>
        <w:t>valores</w:t>
      </w:r>
      <w:proofErr w:type="spellEnd"/>
      <w:r w:rsidRPr="007907F7">
        <w:rPr>
          <w:rStyle w:val="Siln"/>
          <w:rFonts w:asciiTheme="majorHAnsi" w:hAnsiTheme="majorHAnsi" w:cstheme="majorHAnsi"/>
          <w:sz w:val="28"/>
          <w:szCs w:val="28"/>
        </w:rPr>
        <w:t xml:space="preserve"> </w:t>
      </w:r>
      <w:proofErr w:type="spellStart"/>
      <w:r w:rsidRPr="007907F7">
        <w:rPr>
          <w:rStyle w:val="Siln"/>
          <w:rFonts w:asciiTheme="majorHAnsi" w:hAnsiTheme="majorHAnsi" w:cstheme="majorHAnsi"/>
          <w:sz w:val="28"/>
          <w:szCs w:val="28"/>
        </w:rPr>
        <w:t>simples</w:t>
      </w:r>
      <w:proofErr w:type="spellEnd"/>
    </w:p>
    <w:p w14:paraId="3FC77F3A" w14:textId="77777777" w:rsidR="007907F7" w:rsidRDefault="007907F7" w:rsidP="00F914FE">
      <w:pPr>
        <w:pStyle w:val="Normlnweb"/>
        <w:spacing w:line="276" w:lineRule="auto"/>
        <w:rPr>
          <w:rFonts w:ascii="Calibri" w:hAnsi="Calibri" w:cs="Calibri"/>
        </w:rPr>
      </w:pPr>
      <w:r w:rsidRPr="007907F7">
        <w:rPr>
          <w:rFonts w:ascii="Calibri" w:hAnsi="Calibri" w:cs="Calibri"/>
        </w:rPr>
        <w:t xml:space="preserve">Para </w:t>
      </w:r>
      <w:proofErr w:type="spellStart"/>
      <w:r w:rsidRPr="007907F7">
        <w:rPr>
          <w:rFonts w:ascii="Calibri" w:hAnsi="Calibri" w:cs="Calibri"/>
        </w:rPr>
        <w:t>insertar</w:t>
      </w:r>
      <w:proofErr w:type="spellEnd"/>
      <w:r w:rsidRPr="007907F7">
        <w:rPr>
          <w:rFonts w:ascii="Calibri" w:hAnsi="Calibri" w:cs="Calibri"/>
        </w:rPr>
        <w:t xml:space="preserve"> </w:t>
      </w:r>
      <w:proofErr w:type="spellStart"/>
      <w:r w:rsidRPr="007907F7">
        <w:rPr>
          <w:rFonts w:ascii="Calibri" w:hAnsi="Calibri" w:cs="Calibri"/>
        </w:rPr>
        <w:t>un</w:t>
      </w:r>
      <w:proofErr w:type="spellEnd"/>
      <w:r w:rsidRPr="007907F7">
        <w:rPr>
          <w:rFonts w:ascii="Calibri" w:hAnsi="Calibri" w:cs="Calibri"/>
        </w:rPr>
        <w:t xml:space="preserve"> </w:t>
      </w:r>
      <w:proofErr w:type="spellStart"/>
      <w:r w:rsidRPr="007907F7">
        <w:rPr>
          <w:rFonts w:ascii="Calibri" w:hAnsi="Calibri" w:cs="Calibri"/>
        </w:rPr>
        <w:t>valor</w:t>
      </w:r>
      <w:proofErr w:type="spellEnd"/>
      <w:r w:rsidRPr="007907F7">
        <w:rPr>
          <w:rFonts w:ascii="Calibri" w:hAnsi="Calibri" w:cs="Calibri"/>
        </w:rPr>
        <w:t xml:space="preserve"> </w:t>
      </w:r>
      <w:proofErr w:type="spellStart"/>
      <w:r w:rsidRPr="007907F7">
        <w:rPr>
          <w:rFonts w:ascii="Calibri" w:hAnsi="Calibri" w:cs="Calibri"/>
        </w:rPr>
        <w:t>simple</w:t>
      </w:r>
      <w:proofErr w:type="spellEnd"/>
      <w:r w:rsidRPr="007907F7">
        <w:rPr>
          <w:rFonts w:ascii="Calibri" w:hAnsi="Calibri" w:cs="Calibri"/>
        </w:rPr>
        <w:t xml:space="preserve">, </w:t>
      </w:r>
      <w:proofErr w:type="spellStart"/>
      <w:r w:rsidRPr="007907F7">
        <w:rPr>
          <w:rFonts w:ascii="Calibri" w:hAnsi="Calibri" w:cs="Calibri"/>
        </w:rPr>
        <w:t>como</w:t>
      </w:r>
      <w:proofErr w:type="spellEnd"/>
      <w:r w:rsidRPr="007907F7">
        <w:rPr>
          <w:rFonts w:ascii="Calibri" w:hAnsi="Calibri" w:cs="Calibri"/>
        </w:rPr>
        <w:t xml:space="preserve"> la </w:t>
      </w:r>
      <w:proofErr w:type="spellStart"/>
      <w:r w:rsidRPr="007907F7">
        <w:rPr>
          <w:rFonts w:ascii="Calibri" w:hAnsi="Calibri" w:cs="Calibri"/>
        </w:rPr>
        <w:t>fecha</w:t>
      </w:r>
      <w:proofErr w:type="spellEnd"/>
      <w:r w:rsidRPr="007907F7">
        <w:rPr>
          <w:rFonts w:ascii="Calibri" w:hAnsi="Calibri" w:cs="Calibri"/>
        </w:rPr>
        <w:t xml:space="preserve"> y hora de </w:t>
      </w:r>
      <w:proofErr w:type="spellStart"/>
      <w:r w:rsidRPr="007907F7">
        <w:rPr>
          <w:rFonts w:ascii="Calibri" w:hAnsi="Calibri" w:cs="Calibri"/>
        </w:rPr>
        <w:t>creación</w:t>
      </w:r>
      <w:proofErr w:type="spellEnd"/>
      <w:r w:rsidRPr="007907F7">
        <w:rPr>
          <w:rFonts w:ascii="Calibri" w:hAnsi="Calibri" w:cs="Calibri"/>
        </w:rPr>
        <w:t xml:space="preserve"> </w:t>
      </w:r>
      <w:proofErr w:type="spellStart"/>
      <w:r w:rsidRPr="007907F7">
        <w:rPr>
          <w:rFonts w:ascii="Calibri" w:hAnsi="Calibri" w:cs="Calibri"/>
        </w:rPr>
        <w:t>del</w:t>
      </w:r>
      <w:proofErr w:type="spellEnd"/>
      <w:r w:rsidRPr="007907F7">
        <w:rPr>
          <w:rFonts w:ascii="Calibri" w:hAnsi="Calibri" w:cs="Calibri"/>
        </w:rPr>
        <w:t xml:space="preserve"> </w:t>
      </w:r>
      <w:proofErr w:type="spellStart"/>
      <w:r w:rsidRPr="007907F7">
        <w:rPr>
          <w:rFonts w:ascii="Calibri" w:hAnsi="Calibri" w:cs="Calibri"/>
        </w:rPr>
        <w:t>informe</w:t>
      </w:r>
      <w:proofErr w:type="spellEnd"/>
      <w:r w:rsidRPr="007907F7">
        <w:rPr>
          <w:rFonts w:ascii="Calibri" w:hAnsi="Calibri" w:cs="Calibri"/>
        </w:rPr>
        <w:t xml:space="preserve">, </w:t>
      </w:r>
      <w:proofErr w:type="spellStart"/>
      <w:r w:rsidRPr="007907F7">
        <w:rPr>
          <w:rFonts w:ascii="Calibri" w:hAnsi="Calibri" w:cs="Calibri"/>
        </w:rPr>
        <w:t>utilice</w:t>
      </w:r>
      <w:proofErr w:type="spellEnd"/>
      <w:r w:rsidRPr="007907F7">
        <w:rPr>
          <w:rFonts w:ascii="Calibri" w:hAnsi="Calibri" w:cs="Calibri"/>
        </w:rPr>
        <w:t xml:space="preserve"> </w:t>
      </w:r>
      <w:proofErr w:type="spellStart"/>
      <w:r w:rsidRPr="007907F7">
        <w:rPr>
          <w:rFonts w:ascii="Calibri" w:hAnsi="Calibri" w:cs="Calibri"/>
        </w:rPr>
        <w:t>un</w:t>
      </w:r>
      <w:proofErr w:type="spellEnd"/>
      <w:r w:rsidRPr="007907F7">
        <w:rPr>
          <w:rFonts w:ascii="Calibri" w:hAnsi="Calibri" w:cs="Calibri"/>
        </w:rPr>
        <w:t xml:space="preserve"> </w:t>
      </w:r>
      <w:proofErr w:type="spellStart"/>
      <w:r w:rsidRPr="007907F7">
        <w:rPr>
          <w:rFonts w:ascii="Calibri" w:hAnsi="Calibri" w:cs="Calibri"/>
        </w:rPr>
        <w:t>marcador</w:t>
      </w:r>
      <w:proofErr w:type="spellEnd"/>
      <w:r w:rsidRPr="007907F7">
        <w:rPr>
          <w:rFonts w:ascii="Calibri" w:hAnsi="Calibri" w:cs="Calibri"/>
        </w:rPr>
        <w:t xml:space="preserve"> de </w:t>
      </w:r>
      <w:proofErr w:type="spellStart"/>
      <w:r w:rsidRPr="007907F7">
        <w:rPr>
          <w:rFonts w:ascii="Calibri" w:hAnsi="Calibri" w:cs="Calibri"/>
        </w:rPr>
        <w:t>posición</w:t>
      </w:r>
      <w:proofErr w:type="spellEnd"/>
      <w:r w:rsidRPr="007907F7">
        <w:rPr>
          <w:rFonts w:ascii="Calibri" w:hAnsi="Calibri" w:cs="Calibri"/>
        </w:rPr>
        <w:t xml:space="preserve"> </w:t>
      </w:r>
      <w:proofErr w:type="spellStart"/>
      <w:r w:rsidRPr="007907F7">
        <w:rPr>
          <w:rFonts w:ascii="Calibri" w:hAnsi="Calibri" w:cs="Calibri"/>
        </w:rPr>
        <w:t>como</w:t>
      </w:r>
      <w:proofErr w:type="spellEnd"/>
      <w:r w:rsidRPr="007907F7">
        <w:rPr>
          <w:rFonts w:ascii="Calibri" w:hAnsi="Calibri" w:cs="Calibri"/>
        </w:rPr>
        <w:t xml:space="preserve"> el </w:t>
      </w:r>
      <w:proofErr w:type="spellStart"/>
      <w:r w:rsidRPr="007907F7">
        <w:rPr>
          <w:rFonts w:ascii="Calibri" w:hAnsi="Calibri" w:cs="Calibri"/>
        </w:rPr>
        <w:t>siguiente</w:t>
      </w:r>
      <w:proofErr w:type="spellEnd"/>
      <w:r w:rsidRPr="007907F7">
        <w:rPr>
          <w:rFonts w:ascii="Calibri" w:hAnsi="Calibri" w:cs="Calibri"/>
        </w:rPr>
        <w:t>:</w:t>
      </w:r>
    </w:p>
    <w:p w14:paraId="6219C508" w14:textId="5C8BB885" w:rsidR="007907F7" w:rsidRPr="007907F7" w:rsidRDefault="007907F7" w:rsidP="00F914FE">
      <w:pPr>
        <w:pStyle w:val="Normlnweb"/>
        <w:spacing w:line="276" w:lineRule="auto"/>
        <w:rPr>
          <w:rFonts w:ascii="Calibri" w:hAnsi="Calibri" w:cs="Calibri"/>
        </w:rPr>
      </w:pPr>
      <w:proofErr w:type="spellStart"/>
      <w:r w:rsidRPr="007907F7">
        <w:rPr>
          <w:rFonts w:ascii="Calibri" w:hAnsi="Calibri" w:cs="Calibri"/>
        </w:rPr>
        <w:t>Creado</w:t>
      </w:r>
      <w:proofErr w:type="spellEnd"/>
      <w:r w:rsidRPr="007907F7">
        <w:rPr>
          <w:rFonts w:ascii="Calibri" w:hAnsi="Calibri" w:cs="Calibri"/>
        </w:rPr>
        <w:t xml:space="preserve">: </w:t>
      </w:r>
      <w:r w:rsidR="00881191" w:rsidRPr="0077066B">
        <w:rPr>
          <w:rFonts w:ascii="Calibri" w:hAnsi="Calibri" w:cs="Calibri"/>
          <w:b/>
          <w:bCs/>
          <w:color w:val="6431F5"/>
        </w:rPr>
        <w:t>{</w:t>
      </w:r>
      <w:proofErr w:type="spellStart"/>
      <w:r w:rsidR="00881191" w:rsidRPr="0077066B">
        <w:rPr>
          <w:rFonts w:ascii="Calibri" w:hAnsi="Calibri" w:cs="Calibri"/>
          <w:b/>
          <w:bCs/>
          <w:color w:val="6431F5"/>
        </w:rPr>
        <w:t>dateTimeCreate</w:t>
      </w:r>
      <w:proofErr w:type="spellEnd"/>
      <w:r w:rsidR="00881191" w:rsidRPr="0077066B">
        <w:rPr>
          <w:rFonts w:ascii="Calibri" w:hAnsi="Calibri" w:cs="Calibri"/>
          <w:b/>
          <w:bCs/>
          <w:color w:val="6431F5"/>
        </w:rPr>
        <w:t>}</w:t>
      </w:r>
    </w:p>
    <w:p w14:paraId="58F45D23" w14:textId="77777777" w:rsidR="007907F7" w:rsidRDefault="007907F7" w:rsidP="00F914FE">
      <w:pPr>
        <w:pStyle w:val="Normlnweb"/>
        <w:spacing w:line="276" w:lineRule="auto"/>
        <w:rPr>
          <w:rFonts w:ascii="Calibri" w:hAnsi="Calibri" w:cs="Calibri"/>
        </w:rPr>
      </w:pPr>
      <w:r w:rsidRPr="007907F7">
        <w:rPr>
          <w:rFonts w:ascii="Calibri" w:hAnsi="Calibri" w:cs="Calibri"/>
        </w:rPr>
        <w:t xml:space="preserve">Para </w:t>
      </w:r>
      <w:proofErr w:type="spellStart"/>
      <w:r w:rsidRPr="007907F7">
        <w:rPr>
          <w:rFonts w:ascii="Calibri" w:hAnsi="Calibri" w:cs="Calibri"/>
        </w:rPr>
        <w:t>insertar</w:t>
      </w:r>
      <w:proofErr w:type="spellEnd"/>
      <w:r w:rsidRPr="007907F7">
        <w:rPr>
          <w:rFonts w:ascii="Calibri" w:hAnsi="Calibri" w:cs="Calibri"/>
        </w:rPr>
        <w:t xml:space="preserve"> </w:t>
      </w:r>
      <w:proofErr w:type="spellStart"/>
      <w:r w:rsidRPr="007907F7">
        <w:rPr>
          <w:rFonts w:ascii="Calibri" w:hAnsi="Calibri" w:cs="Calibri"/>
        </w:rPr>
        <w:t>cualquier</w:t>
      </w:r>
      <w:proofErr w:type="spellEnd"/>
      <w:r w:rsidRPr="007907F7">
        <w:rPr>
          <w:rFonts w:ascii="Calibri" w:hAnsi="Calibri" w:cs="Calibri"/>
        </w:rPr>
        <w:t xml:space="preserve"> </w:t>
      </w:r>
      <w:proofErr w:type="spellStart"/>
      <w:r w:rsidRPr="007907F7">
        <w:rPr>
          <w:rFonts w:ascii="Calibri" w:hAnsi="Calibri" w:cs="Calibri"/>
        </w:rPr>
        <w:t>variable</w:t>
      </w:r>
      <w:proofErr w:type="spellEnd"/>
      <w:r w:rsidRPr="007907F7">
        <w:rPr>
          <w:rFonts w:ascii="Calibri" w:hAnsi="Calibri" w:cs="Calibri"/>
        </w:rPr>
        <w:t xml:space="preserve"> </w:t>
      </w:r>
      <w:proofErr w:type="spellStart"/>
      <w:r w:rsidRPr="007907F7">
        <w:rPr>
          <w:rFonts w:ascii="Calibri" w:hAnsi="Calibri" w:cs="Calibri"/>
        </w:rPr>
        <w:t>personalizada</w:t>
      </w:r>
      <w:proofErr w:type="spellEnd"/>
      <w:r w:rsidRPr="007907F7">
        <w:rPr>
          <w:rFonts w:ascii="Calibri" w:hAnsi="Calibri" w:cs="Calibri"/>
        </w:rPr>
        <w:t>:</w:t>
      </w:r>
    </w:p>
    <w:p w14:paraId="11A8A637" w14:textId="3C698D8E" w:rsidR="007907F7" w:rsidRPr="007907F7" w:rsidRDefault="007907F7" w:rsidP="00F914FE">
      <w:pPr>
        <w:pStyle w:val="Normlnweb"/>
        <w:spacing w:line="276" w:lineRule="auto"/>
        <w:rPr>
          <w:rFonts w:ascii="Calibri" w:hAnsi="Calibri" w:cs="Calibri"/>
        </w:rPr>
      </w:pPr>
      <w:proofErr w:type="spellStart"/>
      <w:r w:rsidRPr="007907F7">
        <w:rPr>
          <w:rFonts w:ascii="Calibri" w:hAnsi="Calibri" w:cs="Calibri"/>
        </w:rPr>
        <w:t>Variable</w:t>
      </w:r>
      <w:proofErr w:type="spellEnd"/>
      <w:r w:rsidRPr="007907F7">
        <w:rPr>
          <w:rFonts w:ascii="Calibri" w:hAnsi="Calibri" w:cs="Calibri"/>
        </w:rPr>
        <w:t xml:space="preserve">: </w:t>
      </w:r>
      <w:r w:rsidRPr="0077066B">
        <w:rPr>
          <w:rFonts w:ascii="Calibri" w:hAnsi="Calibri" w:cs="Calibri"/>
          <w:b/>
          <w:bCs/>
          <w:color w:val="6431F5"/>
        </w:rPr>
        <w:t>{</w:t>
      </w:r>
      <w:proofErr w:type="spellStart"/>
      <w:r>
        <w:rPr>
          <w:rFonts w:ascii="Calibri" w:hAnsi="Calibri" w:cs="Calibri"/>
          <w:b/>
          <w:bCs/>
          <w:color w:val="6431F5"/>
        </w:rPr>
        <w:t>variable</w:t>
      </w:r>
      <w:proofErr w:type="spellEnd"/>
      <w:r w:rsidRPr="0077066B">
        <w:rPr>
          <w:rFonts w:ascii="Calibri" w:hAnsi="Calibri" w:cs="Calibri"/>
          <w:b/>
          <w:bCs/>
          <w:color w:val="6431F5"/>
        </w:rPr>
        <w:t>}</w:t>
      </w:r>
    </w:p>
    <w:p w14:paraId="021EE7D8" w14:textId="77777777" w:rsidR="002C09B6" w:rsidRDefault="002C09B6" w:rsidP="00F914FE">
      <w:pPr>
        <w:pStyle w:val="Nadpis1"/>
        <w:spacing w:before="120" w:after="120"/>
        <w:rPr>
          <w:color w:val="000000" w:themeColor="text1"/>
        </w:rPr>
      </w:pPr>
    </w:p>
    <w:p w14:paraId="46EA3620" w14:textId="77777777" w:rsidR="00647156" w:rsidRPr="0088210A" w:rsidRDefault="006B1F37" w:rsidP="00F914FE">
      <w:pPr>
        <w:rPr>
          <w:rStyle w:val="Siln"/>
          <w:rFonts w:asciiTheme="majorHAnsi" w:hAnsiTheme="majorHAnsi" w:cstheme="majorHAnsi"/>
          <w:sz w:val="28"/>
          <w:szCs w:val="28"/>
        </w:rPr>
      </w:pPr>
      <w:r w:rsidRPr="0088210A">
        <w:rPr>
          <w:rStyle w:val="Siln"/>
          <w:rFonts w:asciiTheme="majorHAnsi" w:hAnsiTheme="majorHAnsi" w:cstheme="majorHAnsi"/>
          <w:sz w:val="28"/>
          <w:szCs w:val="28"/>
        </w:rPr>
        <w:t xml:space="preserve">2. </w:t>
      </w:r>
      <w:proofErr w:type="spellStart"/>
      <w:r w:rsidRPr="0088210A">
        <w:rPr>
          <w:rStyle w:val="Siln"/>
          <w:rFonts w:asciiTheme="majorHAnsi" w:hAnsiTheme="majorHAnsi" w:cstheme="majorHAnsi"/>
          <w:sz w:val="28"/>
          <w:szCs w:val="28"/>
        </w:rPr>
        <w:t>Inserción</w:t>
      </w:r>
      <w:proofErr w:type="spellEnd"/>
      <w:r w:rsidRPr="0088210A">
        <w:rPr>
          <w:rStyle w:val="Siln"/>
          <w:rFonts w:asciiTheme="majorHAnsi" w:hAnsiTheme="majorHAnsi" w:cstheme="majorHAnsi"/>
          <w:sz w:val="28"/>
          <w:szCs w:val="28"/>
        </w:rPr>
        <w:t xml:space="preserve"> de </w:t>
      </w:r>
      <w:proofErr w:type="spellStart"/>
      <w:r w:rsidRPr="0088210A">
        <w:rPr>
          <w:rStyle w:val="Siln"/>
          <w:rFonts w:asciiTheme="majorHAnsi" w:hAnsiTheme="majorHAnsi" w:cstheme="majorHAnsi"/>
          <w:sz w:val="28"/>
          <w:szCs w:val="28"/>
        </w:rPr>
        <w:t>tablas</w:t>
      </w:r>
      <w:proofErr w:type="spellEnd"/>
    </w:p>
    <w:p w14:paraId="5E721480" w14:textId="2676C2B6" w:rsidR="002250DA" w:rsidRPr="0088210A" w:rsidRDefault="006B1F37" w:rsidP="00F914FE">
      <w:pPr>
        <w:rPr>
          <w:rFonts w:ascii="Calibri" w:hAnsi="Calibri" w:cs="Calibri"/>
          <w:sz w:val="24"/>
          <w:szCs w:val="24"/>
        </w:rPr>
      </w:pPr>
      <w:r w:rsidRPr="0088210A">
        <w:rPr>
          <w:rFonts w:ascii="Calibri" w:hAnsi="Calibri" w:cs="Calibri"/>
          <w:sz w:val="24"/>
          <w:szCs w:val="24"/>
        </w:rPr>
        <w:t xml:space="preserve">Es </w:t>
      </w:r>
      <w:proofErr w:type="spellStart"/>
      <w:r w:rsidRPr="0088210A">
        <w:rPr>
          <w:rFonts w:ascii="Calibri" w:hAnsi="Calibri" w:cs="Calibri"/>
          <w:sz w:val="24"/>
          <w:szCs w:val="24"/>
        </w:rPr>
        <w:t>posible</w:t>
      </w:r>
      <w:proofErr w:type="spellEnd"/>
      <w:r w:rsidRPr="0088210A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8210A">
        <w:rPr>
          <w:rFonts w:ascii="Calibri" w:hAnsi="Calibri" w:cs="Calibri"/>
          <w:sz w:val="24"/>
          <w:szCs w:val="24"/>
        </w:rPr>
        <w:t>generar</w:t>
      </w:r>
      <w:proofErr w:type="spellEnd"/>
      <w:r w:rsidRPr="0088210A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8210A">
        <w:rPr>
          <w:rFonts w:ascii="Calibri" w:hAnsi="Calibri" w:cs="Calibri"/>
          <w:sz w:val="24"/>
          <w:szCs w:val="24"/>
        </w:rPr>
        <w:t>tablas</w:t>
      </w:r>
      <w:proofErr w:type="spellEnd"/>
      <w:r w:rsidRPr="0088210A">
        <w:rPr>
          <w:rFonts w:ascii="Calibri" w:hAnsi="Calibri" w:cs="Calibri"/>
          <w:sz w:val="24"/>
          <w:szCs w:val="24"/>
        </w:rPr>
        <w:t xml:space="preserve"> de forma </w:t>
      </w:r>
      <w:proofErr w:type="spellStart"/>
      <w:r w:rsidRPr="0088210A">
        <w:rPr>
          <w:rFonts w:ascii="Calibri" w:hAnsi="Calibri" w:cs="Calibri"/>
          <w:sz w:val="24"/>
          <w:szCs w:val="24"/>
        </w:rPr>
        <w:t>dinámica</w:t>
      </w:r>
      <w:proofErr w:type="spellEnd"/>
      <w:r w:rsidRPr="0088210A">
        <w:rPr>
          <w:rFonts w:ascii="Calibri" w:hAnsi="Calibri" w:cs="Calibri"/>
          <w:sz w:val="24"/>
          <w:szCs w:val="24"/>
        </w:rPr>
        <w:t xml:space="preserve"> a </w:t>
      </w:r>
      <w:proofErr w:type="spellStart"/>
      <w:r w:rsidRPr="0088210A">
        <w:rPr>
          <w:rFonts w:ascii="Calibri" w:hAnsi="Calibri" w:cs="Calibri"/>
          <w:sz w:val="24"/>
          <w:szCs w:val="24"/>
        </w:rPr>
        <w:t>partir</w:t>
      </w:r>
      <w:proofErr w:type="spellEnd"/>
      <w:r w:rsidRPr="0088210A">
        <w:rPr>
          <w:rFonts w:ascii="Calibri" w:hAnsi="Calibri" w:cs="Calibri"/>
          <w:sz w:val="24"/>
          <w:szCs w:val="24"/>
        </w:rPr>
        <w:t xml:space="preserve"> de </w:t>
      </w:r>
      <w:proofErr w:type="spellStart"/>
      <w:r w:rsidRPr="0088210A">
        <w:rPr>
          <w:rFonts w:ascii="Calibri" w:hAnsi="Calibri" w:cs="Calibri"/>
          <w:sz w:val="24"/>
          <w:szCs w:val="24"/>
        </w:rPr>
        <w:t>colecciones</w:t>
      </w:r>
      <w:proofErr w:type="spellEnd"/>
      <w:r w:rsidRPr="0088210A">
        <w:rPr>
          <w:rFonts w:ascii="Calibri" w:hAnsi="Calibri" w:cs="Calibri"/>
          <w:sz w:val="24"/>
          <w:szCs w:val="24"/>
        </w:rPr>
        <w:t xml:space="preserve"> (</w:t>
      </w:r>
      <w:proofErr w:type="spellStart"/>
      <w:r w:rsidRPr="0088210A">
        <w:rPr>
          <w:rFonts w:ascii="Calibri" w:hAnsi="Calibri" w:cs="Calibri"/>
          <w:sz w:val="24"/>
          <w:szCs w:val="24"/>
        </w:rPr>
        <w:t>por</w:t>
      </w:r>
      <w:proofErr w:type="spellEnd"/>
      <w:r w:rsidRPr="0088210A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8210A">
        <w:rPr>
          <w:rFonts w:ascii="Calibri" w:hAnsi="Calibri" w:cs="Calibri"/>
          <w:sz w:val="24"/>
          <w:szCs w:val="24"/>
        </w:rPr>
        <w:t>ejemplo</w:t>
      </w:r>
      <w:proofErr w:type="spellEnd"/>
      <w:r w:rsidRPr="0088210A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88210A">
        <w:rPr>
          <w:rFonts w:ascii="Calibri" w:hAnsi="Calibri" w:cs="Calibri"/>
          <w:sz w:val="24"/>
          <w:szCs w:val="24"/>
        </w:rPr>
        <w:t>una</w:t>
      </w:r>
      <w:proofErr w:type="spellEnd"/>
      <w:r w:rsidRPr="0088210A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8210A">
        <w:rPr>
          <w:rFonts w:ascii="Calibri" w:hAnsi="Calibri" w:cs="Calibri"/>
          <w:sz w:val="24"/>
          <w:szCs w:val="24"/>
        </w:rPr>
        <w:t>lista</w:t>
      </w:r>
      <w:proofErr w:type="spellEnd"/>
      <w:r w:rsidRPr="0088210A">
        <w:rPr>
          <w:rFonts w:ascii="Calibri" w:hAnsi="Calibri" w:cs="Calibri"/>
          <w:sz w:val="24"/>
          <w:szCs w:val="24"/>
        </w:rPr>
        <w:t xml:space="preserve"> de </w:t>
      </w:r>
      <w:proofErr w:type="spellStart"/>
      <w:r w:rsidRPr="0088210A">
        <w:rPr>
          <w:rFonts w:ascii="Calibri" w:hAnsi="Calibri" w:cs="Calibri"/>
          <w:sz w:val="24"/>
          <w:szCs w:val="24"/>
        </w:rPr>
        <w:t>usuarios</w:t>
      </w:r>
      <w:proofErr w:type="spellEnd"/>
      <w:r w:rsidRPr="0088210A">
        <w:rPr>
          <w:rFonts w:ascii="Calibri" w:hAnsi="Calibri" w:cs="Calibri"/>
          <w:sz w:val="24"/>
          <w:szCs w:val="24"/>
        </w:rPr>
        <w:t xml:space="preserve">). Cree </w:t>
      </w:r>
      <w:proofErr w:type="spellStart"/>
      <w:r w:rsidRPr="0088210A">
        <w:rPr>
          <w:rFonts w:ascii="Calibri" w:hAnsi="Calibri" w:cs="Calibri"/>
          <w:sz w:val="24"/>
          <w:szCs w:val="24"/>
        </w:rPr>
        <w:t>una</w:t>
      </w:r>
      <w:proofErr w:type="spellEnd"/>
      <w:r w:rsidRPr="0088210A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8210A">
        <w:rPr>
          <w:rFonts w:ascii="Calibri" w:hAnsi="Calibri" w:cs="Calibri"/>
          <w:sz w:val="24"/>
          <w:szCs w:val="24"/>
        </w:rPr>
        <w:t>tabla</w:t>
      </w:r>
      <w:proofErr w:type="spellEnd"/>
      <w:r w:rsidRPr="0088210A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8210A">
        <w:rPr>
          <w:rFonts w:ascii="Calibri" w:hAnsi="Calibri" w:cs="Calibri"/>
          <w:sz w:val="24"/>
          <w:szCs w:val="24"/>
        </w:rPr>
        <w:t>en</w:t>
      </w:r>
      <w:proofErr w:type="spellEnd"/>
      <w:r w:rsidRPr="0088210A">
        <w:rPr>
          <w:rFonts w:ascii="Calibri" w:hAnsi="Calibri" w:cs="Calibri"/>
          <w:sz w:val="24"/>
          <w:szCs w:val="24"/>
        </w:rPr>
        <w:t xml:space="preserve"> Word con </w:t>
      </w:r>
      <w:proofErr w:type="spellStart"/>
      <w:r w:rsidRPr="0088210A">
        <w:rPr>
          <w:rFonts w:ascii="Calibri" w:hAnsi="Calibri" w:cs="Calibri"/>
          <w:sz w:val="24"/>
          <w:szCs w:val="24"/>
        </w:rPr>
        <w:t>el</w:t>
      </w:r>
      <w:proofErr w:type="spellEnd"/>
      <w:r w:rsidRPr="0088210A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8210A">
        <w:rPr>
          <w:rFonts w:ascii="Calibri" w:hAnsi="Calibri" w:cs="Calibri"/>
          <w:sz w:val="24"/>
          <w:szCs w:val="24"/>
        </w:rPr>
        <w:t>número</w:t>
      </w:r>
      <w:proofErr w:type="spellEnd"/>
      <w:r w:rsidRPr="0088210A">
        <w:rPr>
          <w:rFonts w:ascii="Calibri" w:hAnsi="Calibri" w:cs="Calibri"/>
          <w:sz w:val="24"/>
          <w:szCs w:val="24"/>
        </w:rPr>
        <w:t xml:space="preserve"> de </w:t>
      </w:r>
      <w:proofErr w:type="spellStart"/>
      <w:r w:rsidRPr="0088210A">
        <w:rPr>
          <w:rFonts w:ascii="Calibri" w:hAnsi="Calibri" w:cs="Calibri"/>
          <w:sz w:val="24"/>
          <w:szCs w:val="24"/>
        </w:rPr>
        <w:t>columnas</w:t>
      </w:r>
      <w:proofErr w:type="spellEnd"/>
      <w:r w:rsidRPr="0088210A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8210A">
        <w:rPr>
          <w:rFonts w:ascii="Calibri" w:hAnsi="Calibri" w:cs="Calibri"/>
          <w:sz w:val="24"/>
          <w:szCs w:val="24"/>
        </w:rPr>
        <w:t>deseado</w:t>
      </w:r>
      <w:proofErr w:type="spellEnd"/>
      <w:r w:rsidRPr="0088210A">
        <w:rPr>
          <w:rFonts w:ascii="Calibri" w:hAnsi="Calibri" w:cs="Calibri"/>
          <w:sz w:val="24"/>
          <w:szCs w:val="24"/>
        </w:rPr>
        <w:t xml:space="preserve"> y luego </w:t>
      </w:r>
      <w:proofErr w:type="spellStart"/>
      <w:r w:rsidRPr="0088210A">
        <w:rPr>
          <w:rFonts w:ascii="Calibri" w:hAnsi="Calibri" w:cs="Calibri"/>
          <w:sz w:val="24"/>
          <w:szCs w:val="24"/>
        </w:rPr>
        <w:t>utilice</w:t>
      </w:r>
      <w:proofErr w:type="spellEnd"/>
      <w:r w:rsidRPr="0088210A">
        <w:rPr>
          <w:rFonts w:ascii="Calibri" w:hAnsi="Calibri" w:cs="Calibri"/>
          <w:sz w:val="24"/>
          <w:szCs w:val="24"/>
        </w:rPr>
        <w:t xml:space="preserve"> la </w:t>
      </w:r>
      <w:proofErr w:type="spellStart"/>
      <w:r w:rsidRPr="0088210A">
        <w:rPr>
          <w:rFonts w:ascii="Calibri" w:hAnsi="Calibri" w:cs="Calibri"/>
          <w:sz w:val="24"/>
          <w:szCs w:val="24"/>
        </w:rPr>
        <w:t>siguiente</w:t>
      </w:r>
      <w:proofErr w:type="spellEnd"/>
      <w:r w:rsidRPr="0088210A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88210A">
        <w:rPr>
          <w:rFonts w:ascii="Calibri" w:hAnsi="Calibri" w:cs="Calibri"/>
          <w:sz w:val="24"/>
          <w:szCs w:val="24"/>
        </w:rPr>
        <w:t>sintaxis</w:t>
      </w:r>
      <w:proofErr w:type="spellEnd"/>
      <w:r w:rsidRPr="0088210A">
        <w:rPr>
          <w:rFonts w:ascii="Calibri" w:hAnsi="Calibri" w:cs="Calibri"/>
          <w:sz w:val="24"/>
          <w:szCs w:val="24"/>
        </w:rPr>
        <w:t>:</w:t>
      </w:r>
    </w:p>
    <w:tbl>
      <w:tblPr>
        <w:tblStyle w:val="Prosttabulka4"/>
        <w:tblW w:w="4885" w:type="pct"/>
        <w:tblBorders>
          <w:insideH w:val="single" w:sz="24" w:space="0" w:color="FFFFFF" w:themeColor="background1"/>
          <w:insideV w:val="single" w:sz="24" w:space="0" w:color="FFFFFF" w:themeColor="background1"/>
        </w:tblBorders>
        <w:tblLook w:val="04A0" w:firstRow="1" w:lastRow="0" w:firstColumn="1" w:lastColumn="0" w:noHBand="0" w:noVBand="1"/>
      </w:tblPr>
      <w:tblGrid>
        <w:gridCol w:w="4225"/>
        <w:gridCol w:w="2915"/>
        <w:gridCol w:w="2005"/>
      </w:tblGrid>
      <w:tr w:rsidR="002250DA" w:rsidRPr="00EE569D" w14:paraId="3979FF17" w14:textId="77777777" w:rsidTr="002250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pct"/>
            <w:shd w:val="clear" w:color="auto" w:fill="6431F5"/>
            <w:vAlign w:val="center"/>
          </w:tcPr>
          <w:p w14:paraId="5989516F" w14:textId="70434D59" w:rsidR="002250DA" w:rsidRPr="0077066B" w:rsidRDefault="00986E29" w:rsidP="002250DA">
            <w:pPr>
              <w:rPr>
                <w:rFonts w:ascii="Calibri" w:hAnsi="Calibri" w:cs="Calibri"/>
                <w:b w:val="0"/>
                <w:bCs w:val="0"/>
                <w:color w:val="FFFFFF"/>
                <w:sz w:val="24"/>
                <w:szCs w:val="24"/>
                <w:lang w:val="cs-CZ"/>
              </w:rPr>
            </w:pPr>
            <w:proofErr w:type="spellStart"/>
            <w:r>
              <w:rPr>
                <w:rFonts w:ascii="Calibri" w:hAnsi="Calibri" w:cs="Calibri"/>
                <w:color w:val="FFFFFF"/>
                <w:sz w:val="24"/>
                <w:szCs w:val="24"/>
                <w:lang w:val="cs-CZ"/>
              </w:rPr>
              <w:t>Fecha</w:t>
            </w:r>
            <w:proofErr w:type="spellEnd"/>
          </w:p>
        </w:tc>
        <w:tc>
          <w:tcPr>
            <w:tcW w:w="1594" w:type="pct"/>
            <w:shd w:val="clear" w:color="auto" w:fill="6431F5"/>
            <w:vAlign w:val="center"/>
          </w:tcPr>
          <w:p w14:paraId="0405EE7D" w14:textId="04C2ACF8" w:rsidR="002250DA" w:rsidRPr="0077066B" w:rsidRDefault="00986E29" w:rsidP="002250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0084C8"/>
                <w:sz w:val="24"/>
                <w:szCs w:val="24"/>
                <w:lang w:val="cs-CZ"/>
              </w:rPr>
            </w:pPr>
            <w:r>
              <w:rPr>
                <w:rFonts w:ascii="Calibri" w:hAnsi="Calibri" w:cs="Calibri"/>
                <w:color w:val="FFFFFF"/>
                <w:sz w:val="24"/>
                <w:szCs w:val="24"/>
                <w:lang w:val="cs-CZ"/>
              </w:rPr>
              <w:t>Tag 1</w:t>
            </w:r>
          </w:p>
        </w:tc>
        <w:tc>
          <w:tcPr>
            <w:tcW w:w="1096" w:type="pct"/>
            <w:shd w:val="clear" w:color="auto" w:fill="6431F5"/>
            <w:vAlign w:val="center"/>
          </w:tcPr>
          <w:p w14:paraId="729AD8BF" w14:textId="1E8E3FA5" w:rsidR="002250DA" w:rsidRPr="0077066B" w:rsidRDefault="00986E29" w:rsidP="002250DA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FFFFFF"/>
                <w:sz w:val="24"/>
                <w:szCs w:val="24"/>
                <w:lang w:val="cs-CZ"/>
              </w:rPr>
            </w:pPr>
            <w:r>
              <w:rPr>
                <w:rFonts w:ascii="Calibri" w:hAnsi="Calibri" w:cs="Calibri"/>
                <w:color w:val="FFFFFF"/>
                <w:sz w:val="24"/>
                <w:szCs w:val="24"/>
                <w:lang w:val="cs-CZ"/>
              </w:rPr>
              <w:t>Tag 2</w:t>
            </w:r>
          </w:p>
        </w:tc>
      </w:tr>
      <w:tr w:rsidR="002250DA" w:rsidRPr="00E54895" w14:paraId="1B6C3851" w14:textId="77777777" w:rsidTr="002250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pct"/>
            <w:vAlign w:val="center"/>
          </w:tcPr>
          <w:p w14:paraId="183BD7D2" w14:textId="5C922B3F" w:rsidR="002250DA" w:rsidRPr="002250DA" w:rsidRDefault="00963CF8" w:rsidP="002250DA">
            <w:pPr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  <w:lang w:val="cs-CZ"/>
              </w:rPr>
            </w:pPr>
            <w:r w:rsidRPr="002250DA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 xml:space="preserve">{FOR row IN </w:t>
            </w:r>
            <w:proofErr w:type="spellStart"/>
            <w:r w:rsidR="00986E29" w:rsidRPr="00986E29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  <w:lang w:val="cs-CZ"/>
              </w:rPr>
              <w:t>tagValues</w:t>
            </w:r>
            <w:proofErr w:type="spellEnd"/>
            <w:r w:rsidRPr="002250DA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}</w:t>
            </w:r>
          </w:p>
        </w:tc>
        <w:tc>
          <w:tcPr>
            <w:tcW w:w="1594" w:type="pct"/>
            <w:vAlign w:val="center"/>
          </w:tcPr>
          <w:p w14:paraId="4AD34B2F" w14:textId="77777777" w:rsidR="002250DA" w:rsidRPr="0077066B" w:rsidRDefault="002250DA" w:rsidP="00225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4"/>
                <w:szCs w:val="24"/>
                <w:lang w:val="cs-CZ"/>
              </w:rPr>
            </w:pPr>
          </w:p>
        </w:tc>
        <w:tc>
          <w:tcPr>
            <w:tcW w:w="1096" w:type="pct"/>
            <w:vAlign w:val="center"/>
          </w:tcPr>
          <w:p w14:paraId="26F8373F" w14:textId="77777777" w:rsidR="002250DA" w:rsidRPr="0077066B" w:rsidRDefault="002250DA" w:rsidP="00225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4"/>
                <w:szCs w:val="24"/>
                <w:lang w:val="cs-CZ"/>
              </w:rPr>
            </w:pPr>
          </w:p>
        </w:tc>
      </w:tr>
      <w:tr w:rsidR="002250DA" w:rsidRPr="00E54895" w14:paraId="75907A7F" w14:textId="77777777" w:rsidTr="002250DA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pct"/>
            <w:vAlign w:val="center"/>
          </w:tcPr>
          <w:p w14:paraId="21B93965" w14:textId="79E76BB0" w:rsidR="002250DA" w:rsidRPr="002250DA" w:rsidRDefault="00207302" w:rsidP="002250DA">
            <w:pPr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  <w:lang w:val="cs-CZ"/>
              </w:rPr>
            </w:pPr>
            <w:r w:rsidRPr="002250DA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{$row.</w:t>
            </w:r>
            <w:r w:rsidR="00986E29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tf</w:t>
            </w:r>
            <w:r w:rsidRPr="002250DA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}</w:t>
            </w:r>
          </w:p>
        </w:tc>
        <w:tc>
          <w:tcPr>
            <w:tcW w:w="1594" w:type="pct"/>
            <w:vAlign w:val="center"/>
          </w:tcPr>
          <w:p w14:paraId="59DB937C" w14:textId="05CF26A6" w:rsidR="002250DA" w:rsidRPr="0077066B" w:rsidRDefault="00EF2903" w:rsidP="002250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</w:pPr>
            <w:r w:rsidRPr="0077066B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{$</w:t>
            </w:r>
            <w:proofErr w:type="gramStart"/>
            <w:r w:rsidRPr="0077066B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row.</w:t>
            </w:r>
            <w:r w:rsidR="00986E29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tag</w:t>
            </w:r>
            <w:proofErr w:type="gramEnd"/>
            <w:r w:rsidR="00986E29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1</w:t>
            </w:r>
            <w:r w:rsidRPr="0077066B">
              <w:rPr>
                <w:rFonts w:ascii="Calibri" w:hAnsi="Calibri" w:cs="Calibri"/>
                <w:bCs/>
                <w:color w:val="000000" w:themeColor="text1"/>
                <w:sz w:val="24"/>
                <w:szCs w:val="24"/>
              </w:rPr>
              <w:t>}</w:t>
            </w:r>
          </w:p>
        </w:tc>
        <w:tc>
          <w:tcPr>
            <w:tcW w:w="1096" w:type="pct"/>
            <w:vAlign w:val="center"/>
          </w:tcPr>
          <w:p w14:paraId="57B5D3F0" w14:textId="78244AA8" w:rsidR="002250DA" w:rsidRPr="0077066B" w:rsidRDefault="00661BEE" w:rsidP="002250D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</w:pPr>
            <w:r w:rsidRPr="0077066B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  <w:t>{$</w:t>
            </w:r>
            <w:proofErr w:type="gramStart"/>
            <w:r w:rsidRPr="0077066B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  <w:t>row.</w:t>
            </w:r>
            <w:r w:rsidR="00986E29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  <w:t>tag</w:t>
            </w:r>
            <w:proofErr w:type="gramEnd"/>
            <w:r w:rsidR="00986E29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  <w:t>2</w:t>
            </w:r>
            <w:r w:rsidRPr="0077066B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  <w:t>}</w:t>
            </w:r>
          </w:p>
        </w:tc>
      </w:tr>
      <w:tr w:rsidR="002250DA" w:rsidRPr="00E54895" w14:paraId="30F34A7B" w14:textId="77777777" w:rsidTr="002250D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pct"/>
            <w:vAlign w:val="center"/>
          </w:tcPr>
          <w:p w14:paraId="42B851F2" w14:textId="1F891FB7" w:rsidR="002250DA" w:rsidRPr="002250DA" w:rsidRDefault="00F109ED" w:rsidP="002250DA">
            <w:pPr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  <w:lang w:val="cs-CZ"/>
              </w:rPr>
            </w:pPr>
            <w:r w:rsidRPr="002250DA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</w:rPr>
              <w:t>{END-FOR row}</w:t>
            </w:r>
          </w:p>
        </w:tc>
        <w:tc>
          <w:tcPr>
            <w:tcW w:w="1594" w:type="pct"/>
            <w:vAlign w:val="center"/>
          </w:tcPr>
          <w:p w14:paraId="342C9BD6" w14:textId="77777777" w:rsidR="002250DA" w:rsidRPr="0077066B" w:rsidRDefault="002250DA" w:rsidP="00225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</w:pPr>
          </w:p>
        </w:tc>
        <w:tc>
          <w:tcPr>
            <w:tcW w:w="1096" w:type="pct"/>
            <w:vAlign w:val="center"/>
          </w:tcPr>
          <w:p w14:paraId="2E63424D" w14:textId="77777777" w:rsidR="002250DA" w:rsidRPr="0077066B" w:rsidRDefault="002250DA" w:rsidP="002250D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</w:pPr>
          </w:p>
        </w:tc>
      </w:tr>
    </w:tbl>
    <w:p w14:paraId="6FA1FED2" w14:textId="77777777" w:rsidR="00403129" w:rsidRDefault="00403129" w:rsidP="00FC6D37">
      <w:pPr>
        <w:pStyle w:val="Nadpis1"/>
        <w:spacing w:before="120" w:after="120"/>
        <w:rPr>
          <w:color w:val="000000" w:themeColor="text1"/>
        </w:rPr>
      </w:pPr>
    </w:p>
    <w:p w14:paraId="6268ECD2" w14:textId="77777777" w:rsidR="00CF295D" w:rsidRDefault="00CF295D" w:rsidP="001E1632">
      <w:pPr>
        <w:rPr>
          <w:rFonts w:asciiTheme="majorHAnsi" w:hAnsiTheme="majorHAnsi" w:cstheme="majorHAnsi"/>
          <w:b/>
          <w:bCs/>
          <w:sz w:val="28"/>
          <w:szCs w:val="28"/>
        </w:rPr>
      </w:pPr>
    </w:p>
    <w:p w14:paraId="5F5EDDDA" w14:textId="77777777" w:rsidR="00CF295D" w:rsidRDefault="00CF295D" w:rsidP="001E1632">
      <w:pPr>
        <w:rPr>
          <w:rFonts w:asciiTheme="majorHAnsi" w:hAnsiTheme="majorHAnsi" w:cstheme="majorHAnsi"/>
          <w:b/>
          <w:bCs/>
          <w:sz w:val="28"/>
          <w:szCs w:val="28"/>
        </w:rPr>
      </w:pPr>
    </w:p>
    <w:p w14:paraId="3295F087" w14:textId="6E521E3C" w:rsidR="000B0BE0" w:rsidRDefault="00150C39" w:rsidP="001E1632">
      <w:pPr>
        <w:rPr>
          <w:rFonts w:asciiTheme="majorHAnsi" w:hAnsiTheme="majorHAnsi" w:cstheme="majorHAnsi"/>
          <w:b/>
          <w:bCs/>
          <w:sz w:val="28"/>
          <w:szCs w:val="28"/>
        </w:rPr>
      </w:pPr>
      <w:r w:rsidRPr="00150C39">
        <w:rPr>
          <w:rFonts w:asciiTheme="majorHAnsi" w:hAnsiTheme="majorHAnsi" w:cstheme="majorHAnsi"/>
          <w:b/>
          <w:bCs/>
          <w:sz w:val="28"/>
          <w:szCs w:val="28"/>
        </w:rPr>
        <w:lastRenderedPageBreak/>
        <w:t xml:space="preserve">3. </w:t>
      </w:r>
      <w:proofErr w:type="spellStart"/>
      <w:r w:rsidRPr="00150C39">
        <w:rPr>
          <w:rFonts w:asciiTheme="majorHAnsi" w:hAnsiTheme="majorHAnsi" w:cstheme="majorHAnsi"/>
          <w:b/>
          <w:bCs/>
          <w:sz w:val="28"/>
          <w:szCs w:val="28"/>
        </w:rPr>
        <w:t>Inserción</w:t>
      </w:r>
      <w:proofErr w:type="spellEnd"/>
      <w:r w:rsidRPr="00150C39">
        <w:rPr>
          <w:rFonts w:asciiTheme="majorHAnsi" w:hAnsiTheme="majorHAnsi" w:cstheme="majorHAnsi"/>
          <w:b/>
          <w:bCs/>
          <w:sz w:val="28"/>
          <w:szCs w:val="28"/>
        </w:rPr>
        <w:t xml:space="preserve"> de </w:t>
      </w:r>
      <w:proofErr w:type="spellStart"/>
      <w:r w:rsidRPr="00150C39">
        <w:rPr>
          <w:rFonts w:asciiTheme="majorHAnsi" w:hAnsiTheme="majorHAnsi" w:cstheme="majorHAnsi"/>
          <w:b/>
          <w:bCs/>
          <w:sz w:val="28"/>
          <w:szCs w:val="28"/>
        </w:rPr>
        <w:t>gráficos</w:t>
      </w:r>
      <w:proofErr w:type="spellEnd"/>
    </w:p>
    <w:p w14:paraId="310C0C76" w14:textId="77777777" w:rsidR="0002765C" w:rsidRPr="00150C39" w:rsidRDefault="0002765C" w:rsidP="001E1632">
      <w:pPr>
        <w:rPr>
          <w:rFonts w:asciiTheme="majorHAnsi" w:hAnsiTheme="majorHAnsi" w:cstheme="majorHAnsi"/>
          <w:b/>
          <w:bCs/>
          <w:noProof/>
          <w:sz w:val="28"/>
          <w:szCs w:val="28"/>
        </w:rPr>
      </w:pPr>
    </w:p>
    <w:p w14:paraId="7E76A7C8" w14:textId="75BCF523" w:rsidR="002417DF" w:rsidRPr="0002765C" w:rsidRDefault="009D01D5" w:rsidP="001E1632">
      <w:pPr>
        <w:rPr>
          <w:rFonts w:ascii="Calibri" w:hAnsi="Calibri" w:cs="Calibri"/>
          <w:noProof/>
          <w:color w:val="000000" w:themeColor="text1"/>
          <w:sz w:val="24"/>
          <w:szCs w:val="24"/>
        </w:rPr>
      </w:pPr>
      <w:r w:rsidRPr="0002765C">
        <w:rPr>
          <w:rFonts w:ascii="Calibri" w:hAnsi="Calibri" w:cs="Calibri"/>
          <w:noProof/>
          <w:sz w:val="24"/>
          <w:szCs w:val="24"/>
        </w:rPr>
        <w:drawing>
          <wp:anchor distT="0" distB="0" distL="114300" distR="114300" simplePos="0" relativeHeight="251657216" behindDoc="1" locked="0" layoutInCell="1" allowOverlap="1" wp14:anchorId="7624F651" wp14:editId="54EE674B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2977515" cy="1801495"/>
            <wp:effectExtent l="0" t="0" r="0" b="8255"/>
            <wp:wrapTight wrapText="bothSides">
              <wp:wrapPolygon edited="0">
                <wp:start x="0" y="0"/>
                <wp:lineTo x="0" y="21471"/>
                <wp:lineTo x="21420" y="21471"/>
                <wp:lineTo x="21420" y="0"/>
                <wp:lineTo x="0" y="0"/>
              </wp:wrapPolygon>
            </wp:wrapTight>
            <wp:docPr id="1547479810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7515" cy="180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r w:rsidR="0002765C" w:rsidRPr="0002765C">
        <w:rPr>
          <w:rFonts w:ascii="Calibri" w:hAnsi="Calibri" w:cs="Calibri"/>
          <w:sz w:val="24"/>
          <w:szCs w:val="24"/>
        </w:rPr>
        <w:t>Inserte</w:t>
      </w:r>
      <w:proofErr w:type="spellEnd"/>
      <w:r w:rsidR="0002765C" w:rsidRPr="0002765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02765C" w:rsidRPr="0002765C">
        <w:rPr>
          <w:rFonts w:ascii="Calibri" w:hAnsi="Calibri" w:cs="Calibri"/>
          <w:sz w:val="24"/>
          <w:szCs w:val="24"/>
        </w:rPr>
        <w:t>una</w:t>
      </w:r>
      <w:proofErr w:type="spellEnd"/>
      <w:r w:rsidR="0002765C" w:rsidRPr="0002765C">
        <w:rPr>
          <w:rFonts w:ascii="Calibri" w:hAnsi="Calibri" w:cs="Calibri"/>
          <w:sz w:val="24"/>
          <w:szCs w:val="24"/>
        </w:rPr>
        <w:t xml:space="preserve"> imagen </w:t>
      </w:r>
      <w:proofErr w:type="spellStart"/>
      <w:r w:rsidR="0002765C" w:rsidRPr="0002765C">
        <w:rPr>
          <w:rFonts w:ascii="Calibri" w:hAnsi="Calibri" w:cs="Calibri"/>
          <w:sz w:val="24"/>
          <w:szCs w:val="24"/>
        </w:rPr>
        <w:t>como</w:t>
      </w:r>
      <w:proofErr w:type="spellEnd"/>
      <w:r w:rsidR="0002765C" w:rsidRPr="0002765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02765C" w:rsidRPr="0002765C">
        <w:rPr>
          <w:rFonts w:ascii="Calibri" w:hAnsi="Calibri" w:cs="Calibri"/>
          <w:sz w:val="24"/>
          <w:szCs w:val="24"/>
        </w:rPr>
        <w:t>marcador</w:t>
      </w:r>
      <w:proofErr w:type="spellEnd"/>
      <w:r w:rsidR="0002765C" w:rsidRPr="0002765C">
        <w:rPr>
          <w:rFonts w:ascii="Calibri" w:hAnsi="Calibri" w:cs="Calibri"/>
          <w:sz w:val="24"/>
          <w:szCs w:val="24"/>
        </w:rPr>
        <w:t xml:space="preserve"> de </w:t>
      </w:r>
      <w:proofErr w:type="spellStart"/>
      <w:r w:rsidR="0002765C" w:rsidRPr="0002765C">
        <w:rPr>
          <w:rFonts w:ascii="Calibri" w:hAnsi="Calibri" w:cs="Calibri"/>
          <w:sz w:val="24"/>
          <w:szCs w:val="24"/>
        </w:rPr>
        <w:t>posición</w:t>
      </w:r>
      <w:proofErr w:type="spellEnd"/>
      <w:r w:rsidR="0002765C" w:rsidRPr="0002765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02765C" w:rsidRPr="0002765C">
        <w:rPr>
          <w:rFonts w:ascii="Calibri" w:hAnsi="Calibri" w:cs="Calibri"/>
          <w:sz w:val="24"/>
          <w:szCs w:val="24"/>
        </w:rPr>
        <w:t>en</w:t>
      </w:r>
      <w:proofErr w:type="spellEnd"/>
      <w:r w:rsidR="0002765C" w:rsidRPr="0002765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02765C" w:rsidRPr="0002765C">
        <w:rPr>
          <w:rFonts w:ascii="Calibri" w:hAnsi="Calibri" w:cs="Calibri"/>
          <w:sz w:val="24"/>
          <w:szCs w:val="24"/>
        </w:rPr>
        <w:t>el</w:t>
      </w:r>
      <w:proofErr w:type="spellEnd"/>
      <w:r w:rsidR="0002765C" w:rsidRPr="0002765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02765C" w:rsidRPr="0002765C">
        <w:rPr>
          <w:rFonts w:ascii="Calibri" w:hAnsi="Calibri" w:cs="Calibri"/>
          <w:sz w:val="24"/>
          <w:szCs w:val="24"/>
        </w:rPr>
        <w:t>lugar</w:t>
      </w:r>
      <w:proofErr w:type="spellEnd"/>
      <w:r w:rsidR="0002765C" w:rsidRPr="0002765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02765C" w:rsidRPr="0002765C">
        <w:rPr>
          <w:rFonts w:ascii="Calibri" w:hAnsi="Calibri" w:cs="Calibri"/>
          <w:sz w:val="24"/>
          <w:szCs w:val="24"/>
        </w:rPr>
        <w:t>donde</w:t>
      </w:r>
      <w:proofErr w:type="spellEnd"/>
      <w:r w:rsidR="0002765C" w:rsidRPr="0002765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02765C" w:rsidRPr="0002765C">
        <w:rPr>
          <w:rFonts w:ascii="Calibri" w:hAnsi="Calibri" w:cs="Calibri"/>
          <w:sz w:val="24"/>
          <w:szCs w:val="24"/>
        </w:rPr>
        <w:t>desea</w:t>
      </w:r>
      <w:proofErr w:type="spellEnd"/>
      <w:r w:rsidR="0002765C" w:rsidRPr="0002765C">
        <w:rPr>
          <w:rFonts w:ascii="Calibri" w:hAnsi="Calibri" w:cs="Calibri"/>
          <w:sz w:val="24"/>
          <w:szCs w:val="24"/>
        </w:rPr>
        <w:t xml:space="preserve"> que </w:t>
      </w:r>
      <w:proofErr w:type="spellStart"/>
      <w:r w:rsidR="0002765C" w:rsidRPr="0002765C">
        <w:rPr>
          <w:rFonts w:ascii="Calibri" w:hAnsi="Calibri" w:cs="Calibri"/>
          <w:sz w:val="24"/>
          <w:szCs w:val="24"/>
        </w:rPr>
        <w:t>aparezca</w:t>
      </w:r>
      <w:proofErr w:type="spellEnd"/>
      <w:r w:rsidR="0002765C" w:rsidRPr="0002765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02765C" w:rsidRPr="0002765C">
        <w:rPr>
          <w:rFonts w:ascii="Calibri" w:hAnsi="Calibri" w:cs="Calibri"/>
          <w:sz w:val="24"/>
          <w:szCs w:val="24"/>
        </w:rPr>
        <w:t>el</w:t>
      </w:r>
      <w:proofErr w:type="spellEnd"/>
      <w:r w:rsidR="0002765C" w:rsidRPr="0002765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02765C" w:rsidRPr="0002765C">
        <w:rPr>
          <w:rFonts w:ascii="Calibri" w:hAnsi="Calibri" w:cs="Calibri"/>
          <w:sz w:val="24"/>
          <w:szCs w:val="24"/>
        </w:rPr>
        <w:t>gráfico</w:t>
      </w:r>
      <w:proofErr w:type="spellEnd"/>
      <w:r w:rsidR="0002765C" w:rsidRPr="0002765C">
        <w:rPr>
          <w:rFonts w:ascii="Calibri" w:hAnsi="Calibri" w:cs="Calibri"/>
          <w:sz w:val="24"/>
          <w:szCs w:val="24"/>
        </w:rPr>
        <w:t xml:space="preserve">. Luego, </w:t>
      </w:r>
      <w:proofErr w:type="spellStart"/>
      <w:r w:rsidR="0002765C" w:rsidRPr="0002765C">
        <w:rPr>
          <w:rFonts w:ascii="Calibri" w:hAnsi="Calibri" w:cs="Calibri"/>
          <w:sz w:val="24"/>
          <w:szCs w:val="24"/>
        </w:rPr>
        <w:t>utilice</w:t>
      </w:r>
      <w:proofErr w:type="spellEnd"/>
      <w:r w:rsidR="0002765C" w:rsidRPr="0002765C">
        <w:rPr>
          <w:rFonts w:ascii="Calibri" w:hAnsi="Calibri" w:cs="Calibri"/>
          <w:sz w:val="24"/>
          <w:szCs w:val="24"/>
        </w:rPr>
        <w:t xml:space="preserve"> la </w:t>
      </w:r>
      <w:proofErr w:type="spellStart"/>
      <w:r w:rsidR="0002765C" w:rsidRPr="0002765C">
        <w:rPr>
          <w:rFonts w:ascii="Calibri" w:hAnsi="Calibri" w:cs="Calibri"/>
          <w:sz w:val="24"/>
          <w:szCs w:val="24"/>
        </w:rPr>
        <w:t>sección</w:t>
      </w:r>
      <w:proofErr w:type="spellEnd"/>
      <w:r w:rsidR="0002765C" w:rsidRPr="0002765C">
        <w:rPr>
          <w:rFonts w:ascii="Calibri" w:hAnsi="Calibri" w:cs="Calibri"/>
          <w:sz w:val="24"/>
          <w:szCs w:val="24"/>
        </w:rPr>
        <w:t xml:space="preserve"> de </w:t>
      </w:r>
      <w:proofErr w:type="spellStart"/>
      <w:r w:rsidR="0002765C" w:rsidRPr="0002765C">
        <w:rPr>
          <w:rFonts w:ascii="Calibri" w:hAnsi="Calibri" w:cs="Calibri"/>
          <w:sz w:val="24"/>
          <w:szCs w:val="24"/>
        </w:rPr>
        <w:t>Imágenes</w:t>
      </w:r>
      <w:proofErr w:type="spellEnd"/>
      <w:r w:rsidR="0002765C" w:rsidRPr="0002765C">
        <w:rPr>
          <w:rFonts w:ascii="Calibri" w:hAnsi="Calibri" w:cs="Calibri"/>
          <w:sz w:val="24"/>
          <w:szCs w:val="24"/>
        </w:rPr>
        <w:t xml:space="preserve"> del Editor de </w:t>
      </w:r>
      <w:proofErr w:type="spellStart"/>
      <w:r w:rsidR="0002765C" w:rsidRPr="0002765C">
        <w:rPr>
          <w:rFonts w:ascii="Calibri" w:hAnsi="Calibri" w:cs="Calibri"/>
          <w:sz w:val="24"/>
          <w:szCs w:val="24"/>
        </w:rPr>
        <w:t>Bloques</w:t>
      </w:r>
      <w:proofErr w:type="spellEnd"/>
      <w:r w:rsidR="0002765C" w:rsidRPr="0002765C">
        <w:rPr>
          <w:rFonts w:ascii="Calibri" w:hAnsi="Calibri" w:cs="Calibri"/>
          <w:sz w:val="24"/>
          <w:szCs w:val="24"/>
        </w:rPr>
        <w:t xml:space="preserve"> para </w:t>
      </w:r>
      <w:proofErr w:type="spellStart"/>
      <w:r w:rsidR="0002765C" w:rsidRPr="0002765C">
        <w:rPr>
          <w:rFonts w:ascii="Calibri" w:hAnsi="Calibri" w:cs="Calibri"/>
          <w:sz w:val="24"/>
          <w:szCs w:val="24"/>
        </w:rPr>
        <w:t>reemplazarla</w:t>
      </w:r>
      <w:proofErr w:type="spellEnd"/>
      <w:r w:rsidR="0002765C" w:rsidRPr="0002765C">
        <w:rPr>
          <w:rFonts w:ascii="Calibri" w:hAnsi="Calibri" w:cs="Calibri"/>
          <w:sz w:val="24"/>
          <w:szCs w:val="24"/>
        </w:rPr>
        <w:t xml:space="preserve"> con </w:t>
      </w:r>
      <w:proofErr w:type="spellStart"/>
      <w:r w:rsidR="0002765C" w:rsidRPr="0002765C">
        <w:rPr>
          <w:rFonts w:ascii="Calibri" w:hAnsi="Calibri" w:cs="Calibri"/>
          <w:sz w:val="24"/>
          <w:szCs w:val="24"/>
        </w:rPr>
        <w:t>el</w:t>
      </w:r>
      <w:proofErr w:type="spellEnd"/>
      <w:r w:rsidR="0002765C" w:rsidRPr="0002765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02765C" w:rsidRPr="0002765C">
        <w:rPr>
          <w:rFonts w:ascii="Calibri" w:hAnsi="Calibri" w:cs="Calibri"/>
          <w:sz w:val="24"/>
          <w:szCs w:val="24"/>
        </w:rPr>
        <w:t>gráfico</w:t>
      </w:r>
      <w:proofErr w:type="spellEnd"/>
      <w:r w:rsidR="0002765C" w:rsidRPr="0002765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02765C" w:rsidRPr="0002765C">
        <w:rPr>
          <w:rFonts w:ascii="Calibri" w:hAnsi="Calibri" w:cs="Calibri"/>
          <w:sz w:val="24"/>
          <w:szCs w:val="24"/>
        </w:rPr>
        <w:t>generado</w:t>
      </w:r>
      <w:proofErr w:type="spellEnd"/>
      <w:r w:rsidR="0002765C" w:rsidRPr="0002765C">
        <w:rPr>
          <w:rFonts w:ascii="Calibri" w:hAnsi="Calibri" w:cs="Calibri"/>
          <w:sz w:val="24"/>
          <w:szCs w:val="24"/>
        </w:rPr>
        <w:t xml:space="preserve">. Este </w:t>
      </w:r>
      <w:proofErr w:type="spellStart"/>
      <w:r w:rsidR="0002765C" w:rsidRPr="0002765C">
        <w:rPr>
          <w:rFonts w:ascii="Calibri" w:hAnsi="Calibri" w:cs="Calibri"/>
          <w:sz w:val="24"/>
          <w:szCs w:val="24"/>
        </w:rPr>
        <w:t>método</w:t>
      </w:r>
      <w:proofErr w:type="spellEnd"/>
      <w:r w:rsidR="0002765C" w:rsidRPr="0002765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02765C" w:rsidRPr="0002765C">
        <w:rPr>
          <w:rFonts w:ascii="Calibri" w:hAnsi="Calibri" w:cs="Calibri"/>
          <w:sz w:val="24"/>
          <w:szCs w:val="24"/>
        </w:rPr>
        <w:t>mantiene</w:t>
      </w:r>
      <w:proofErr w:type="spellEnd"/>
      <w:r w:rsidR="0002765C" w:rsidRPr="0002765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02765C" w:rsidRPr="0002765C">
        <w:rPr>
          <w:rFonts w:ascii="Calibri" w:hAnsi="Calibri" w:cs="Calibri"/>
          <w:sz w:val="24"/>
          <w:szCs w:val="24"/>
        </w:rPr>
        <w:t>el</w:t>
      </w:r>
      <w:proofErr w:type="spellEnd"/>
      <w:r w:rsidR="0002765C" w:rsidRPr="0002765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02765C" w:rsidRPr="0002765C">
        <w:rPr>
          <w:rFonts w:ascii="Calibri" w:hAnsi="Calibri" w:cs="Calibri"/>
          <w:sz w:val="24"/>
          <w:szCs w:val="24"/>
        </w:rPr>
        <w:t>formato</w:t>
      </w:r>
      <w:proofErr w:type="spellEnd"/>
      <w:r w:rsidR="0002765C" w:rsidRPr="0002765C">
        <w:rPr>
          <w:rFonts w:ascii="Calibri" w:hAnsi="Calibri" w:cs="Calibri"/>
          <w:sz w:val="24"/>
          <w:szCs w:val="24"/>
        </w:rPr>
        <w:t xml:space="preserve"> y </w:t>
      </w:r>
      <w:proofErr w:type="spellStart"/>
      <w:r w:rsidR="0002765C" w:rsidRPr="0002765C">
        <w:rPr>
          <w:rFonts w:ascii="Calibri" w:hAnsi="Calibri" w:cs="Calibri"/>
          <w:sz w:val="24"/>
          <w:szCs w:val="24"/>
        </w:rPr>
        <w:t>tamaño</w:t>
      </w:r>
      <w:proofErr w:type="spellEnd"/>
      <w:r w:rsidR="0002765C" w:rsidRPr="0002765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02765C" w:rsidRPr="0002765C">
        <w:rPr>
          <w:rFonts w:ascii="Calibri" w:hAnsi="Calibri" w:cs="Calibri"/>
          <w:sz w:val="24"/>
          <w:szCs w:val="24"/>
        </w:rPr>
        <w:t>definidos</w:t>
      </w:r>
      <w:proofErr w:type="spellEnd"/>
      <w:r w:rsidR="0002765C" w:rsidRPr="0002765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02765C" w:rsidRPr="0002765C">
        <w:rPr>
          <w:rFonts w:ascii="Calibri" w:hAnsi="Calibri" w:cs="Calibri"/>
          <w:sz w:val="24"/>
          <w:szCs w:val="24"/>
        </w:rPr>
        <w:t>en</w:t>
      </w:r>
      <w:proofErr w:type="spellEnd"/>
      <w:r w:rsidR="0002765C" w:rsidRPr="0002765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02765C" w:rsidRPr="0002765C">
        <w:rPr>
          <w:rFonts w:ascii="Calibri" w:hAnsi="Calibri" w:cs="Calibri"/>
          <w:sz w:val="24"/>
          <w:szCs w:val="24"/>
        </w:rPr>
        <w:t>su</w:t>
      </w:r>
      <w:proofErr w:type="spellEnd"/>
      <w:r w:rsidR="0002765C" w:rsidRPr="0002765C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02765C" w:rsidRPr="0002765C">
        <w:rPr>
          <w:rFonts w:ascii="Calibri" w:hAnsi="Calibri" w:cs="Calibri"/>
          <w:sz w:val="24"/>
          <w:szCs w:val="24"/>
        </w:rPr>
        <w:t>plantilla</w:t>
      </w:r>
      <w:proofErr w:type="spellEnd"/>
      <w:r w:rsidR="0002765C" w:rsidRPr="0002765C">
        <w:rPr>
          <w:rFonts w:ascii="Calibri" w:hAnsi="Calibri" w:cs="Calibri"/>
          <w:sz w:val="24"/>
          <w:szCs w:val="24"/>
        </w:rPr>
        <w:t xml:space="preserve"> de Word.</w:t>
      </w:r>
    </w:p>
    <w:p w14:paraId="270C9C22" w14:textId="77777777" w:rsidR="002C09B6" w:rsidRDefault="002C09B6" w:rsidP="001E1632">
      <w:pPr>
        <w:rPr>
          <w:sz w:val="24"/>
          <w:szCs w:val="24"/>
        </w:rPr>
      </w:pPr>
    </w:p>
    <w:p w14:paraId="4FF7BC96" w14:textId="2A74741B" w:rsidR="002C09B6" w:rsidRPr="0077066B" w:rsidRDefault="00426456" w:rsidP="002C09B6">
      <w:pPr>
        <w:rPr>
          <w:rFonts w:ascii="Calibri" w:hAnsi="Calibri" w:cs="Calibri"/>
          <w:sz w:val="24"/>
          <w:szCs w:val="24"/>
        </w:rPr>
      </w:pPr>
      <w:r w:rsidRPr="00426456">
        <w:rPr>
          <w:rFonts w:ascii="Calibri" w:hAnsi="Calibri" w:cs="Calibri"/>
          <w:sz w:val="24"/>
          <w:szCs w:val="24"/>
        </w:rPr>
        <w:t xml:space="preserve">Como </w:t>
      </w:r>
      <w:proofErr w:type="spellStart"/>
      <w:r w:rsidRPr="00426456">
        <w:rPr>
          <w:rFonts w:ascii="Calibri" w:hAnsi="Calibri" w:cs="Calibri"/>
          <w:sz w:val="24"/>
          <w:szCs w:val="24"/>
        </w:rPr>
        <w:t>alternativa</w:t>
      </w:r>
      <w:proofErr w:type="spellEnd"/>
      <w:r w:rsidRPr="00426456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426456">
        <w:rPr>
          <w:rFonts w:ascii="Calibri" w:hAnsi="Calibri" w:cs="Calibri"/>
          <w:sz w:val="24"/>
          <w:szCs w:val="24"/>
        </w:rPr>
        <w:t>puede</w:t>
      </w:r>
      <w:proofErr w:type="spellEnd"/>
      <w:r w:rsidRPr="0042645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426456">
        <w:rPr>
          <w:rFonts w:ascii="Calibri" w:hAnsi="Calibri" w:cs="Calibri"/>
          <w:sz w:val="24"/>
          <w:szCs w:val="24"/>
        </w:rPr>
        <w:t>insertar</w:t>
      </w:r>
      <w:proofErr w:type="spellEnd"/>
      <w:r w:rsidRPr="0042645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426456">
        <w:rPr>
          <w:rFonts w:ascii="Calibri" w:hAnsi="Calibri" w:cs="Calibri"/>
          <w:sz w:val="24"/>
          <w:szCs w:val="24"/>
        </w:rPr>
        <w:t>gráficos</w:t>
      </w:r>
      <w:proofErr w:type="spellEnd"/>
      <w:r w:rsidRPr="0042645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426456">
        <w:rPr>
          <w:rFonts w:ascii="Calibri" w:hAnsi="Calibri" w:cs="Calibri"/>
          <w:sz w:val="24"/>
          <w:szCs w:val="24"/>
        </w:rPr>
        <w:t>utilizando</w:t>
      </w:r>
      <w:proofErr w:type="spellEnd"/>
      <w:r w:rsidRPr="00426456">
        <w:rPr>
          <w:rFonts w:ascii="Calibri" w:hAnsi="Calibri" w:cs="Calibri"/>
          <w:sz w:val="24"/>
          <w:szCs w:val="24"/>
        </w:rPr>
        <w:t xml:space="preserve"> la palabra clave</w:t>
      </w:r>
      <w:r w:rsidRPr="00426456">
        <w:rPr>
          <w:rFonts w:ascii="Calibri" w:hAnsi="Calibri" w:cs="Calibri"/>
          <w:b/>
          <w:bCs/>
          <w:color w:val="6431F5"/>
          <w:sz w:val="24"/>
          <w:szCs w:val="24"/>
        </w:rPr>
        <w:t xml:space="preserve"> </w:t>
      </w:r>
      <w:r w:rsidRPr="0077066B">
        <w:rPr>
          <w:rFonts w:ascii="Calibri" w:hAnsi="Calibri" w:cs="Calibri"/>
          <w:b/>
          <w:bCs/>
          <w:color w:val="6431F5"/>
          <w:sz w:val="24"/>
          <w:szCs w:val="24"/>
        </w:rPr>
        <w:t>IMAGE</w:t>
      </w:r>
      <w:r w:rsidRPr="00426456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426456">
        <w:rPr>
          <w:rFonts w:ascii="Calibri" w:hAnsi="Calibri" w:cs="Calibri"/>
          <w:sz w:val="24"/>
          <w:szCs w:val="24"/>
        </w:rPr>
        <w:t>seguida</w:t>
      </w:r>
      <w:proofErr w:type="spellEnd"/>
      <w:r w:rsidRPr="00426456">
        <w:rPr>
          <w:rFonts w:ascii="Calibri" w:hAnsi="Calibri" w:cs="Calibri"/>
          <w:sz w:val="24"/>
          <w:szCs w:val="24"/>
        </w:rPr>
        <w:t xml:space="preserve"> del </w:t>
      </w:r>
      <w:proofErr w:type="spellStart"/>
      <w:r w:rsidRPr="00426456">
        <w:rPr>
          <w:rFonts w:ascii="Calibri" w:hAnsi="Calibri" w:cs="Calibri"/>
          <w:sz w:val="24"/>
          <w:szCs w:val="24"/>
        </w:rPr>
        <w:t>comando</w:t>
      </w:r>
      <w:proofErr w:type="spellEnd"/>
      <w:r>
        <w:rPr>
          <w:rFonts w:ascii="Calibri" w:hAnsi="Calibri" w:cs="Calibri"/>
          <w:b/>
          <w:bCs/>
          <w:color w:val="6431F5"/>
          <w:sz w:val="24"/>
          <w:szCs w:val="24"/>
        </w:rPr>
        <w:t xml:space="preserve"> </w:t>
      </w:r>
      <w:proofErr w:type="spellStart"/>
      <w:r w:rsidR="002C09B6">
        <w:rPr>
          <w:rFonts w:ascii="Calibri" w:hAnsi="Calibri" w:cs="Calibri"/>
          <w:b/>
          <w:bCs/>
          <w:color w:val="6431F5"/>
          <w:sz w:val="24"/>
          <w:szCs w:val="24"/>
        </w:rPr>
        <w:t>createChart</w:t>
      </w:r>
      <w:proofErr w:type="spellEnd"/>
      <w:r w:rsidR="002C09B6">
        <w:rPr>
          <w:rFonts w:ascii="Calibri" w:hAnsi="Calibri" w:cs="Calibri"/>
          <w:sz w:val="24"/>
          <w:szCs w:val="24"/>
        </w:rPr>
        <w:t xml:space="preserve"> </w:t>
      </w:r>
      <w:r w:rsidR="00780796" w:rsidRPr="00780796">
        <w:rPr>
          <w:rFonts w:ascii="Calibri" w:hAnsi="Calibri" w:cs="Calibri"/>
          <w:sz w:val="24"/>
          <w:szCs w:val="24"/>
        </w:rPr>
        <w:t xml:space="preserve">y </w:t>
      </w:r>
      <w:proofErr w:type="spellStart"/>
      <w:r w:rsidR="00780796" w:rsidRPr="00780796">
        <w:rPr>
          <w:rFonts w:ascii="Calibri" w:hAnsi="Calibri" w:cs="Calibri"/>
          <w:sz w:val="24"/>
          <w:szCs w:val="24"/>
        </w:rPr>
        <w:t>el</w:t>
      </w:r>
      <w:proofErr w:type="spellEnd"/>
      <w:r w:rsidR="00780796" w:rsidRPr="0078079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780796" w:rsidRPr="00780796">
        <w:rPr>
          <w:rFonts w:ascii="Calibri" w:hAnsi="Calibri" w:cs="Calibri"/>
          <w:sz w:val="24"/>
          <w:szCs w:val="24"/>
        </w:rPr>
        <w:t>índice</w:t>
      </w:r>
      <w:proofErr w:type="spellEnd"/>
      <w:r w:rsidR="00780796" w:rsidRPr="00780796">
        <w:rPr>
          <w:rFonts w:ascii="Calibri" w:hAnsi="Calibri" w:cs="Calibri"/>
          <w:sz w:val="24"/>
          <w:szCs w:val="24"/>
        </w:rPr>
        <w:t xml:space="preserve">, de la </w:t>
      </w:r>
      <w:proofErr w:type="spellStart"/>
      <w:r w:rsidR="00780796" w:rsidRPr="00780796">
        <w:rPr>
          <w:rFonts w:ascii="Calibri" w:hAnsi="Calibri" w:cs="Calibri"/>
          <w:sz w:val="24"/>
          <w:szCs w:val="24"/>
        </w:rPr>
        <w:t>siguiente</w:t>
      </w:r>
      <w:proofErr w:type="spellEnd"/>
      <w:r w:rsidR="00780796" w:rsidRPr="0078079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="00780796" w:rsidRPr="00780796">
        <w:rPr>
          <w:rFonts w:ascii="Calibri" w:hAnsi="Calibri" w:cs="Calibri"/>
          <w:sz w:val="24"/>
          <w:szCs w:val="24"/>
        </w:rPr>
        <w:t>manera</w:t>
      </w:r>
      <w:proofErr w:type="spellEnd"/>
      <w:r w:rsidR="00780796" w:rsidRPr="00780796">
        <w:rPr>
          <w:rFonts w:ascii="Calibri" w:hAnsi="Calibri" w:cs="Calibri"/>
          <w:sz w:val="24"/>
          <w:szCs w:val="24"/>
        </w:rPr>
        <w:t>:</w:t>
      </w:r>
    </w:p>
    <w:p w14:paraId="6E0A9CA8" w14:textId="5403DA8E" w:rsidR="002C09B6" w:rsidRPr="0077066B" w:rsidRDefault="002C09B6" w:rsidP="002C09B6">
      <w:pPr>
        <w:rPr>
          <w:rFonts w:ascii="Calibri" w:hAnsi="Calibri" w:cs="Calibri"/>
          <w:b/>
          <w:bCs/>
          <w:sz w:val="24"/>
          <w:szCs w:val="24"/>
        </w:rPr>
      </w:pPr>
      <w:r w:rsidRPr="0077066B">
        <w:rPr>
          <w:rFonts w:ascii="Calibri" w:hAnsi="Calibri" w:cs="Calibri"/>
          <w:b/>
          <w:bCs/>
          <w:color w:val="6431F5"/>
          <w:sz w:val="24"/>
          <w:szCs w:val="24"/>
        </w:rPr>
        <w:t>{IMAGE createChart1()}</w:t>
      </w:r>
      <w:r w:rsidR="00A709C4">
        <w:rPr>
          <w:rFonts w:ascii="Calibri" w:hAnsi="Calibri" w:cs="Calibri"/>
          <w:b/>
          <w:bCs/>
          <w:color w:val="6431F5"/>
          <w:sz w:val="24"/>
          <w:szCs w:val="24"/>
        </w:rPr>
        <w:t xml:space="preserve"> </w:t>
      </w:r>
    </w:p>
    <w:p w14:paraId="098B9D75" w14:textId="77777777" w:rsidR="002C09B6" w:rsidRDefault="002C09B6" w:rsidP="001E1632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11113E46" w14:textId="77777777" w:rsidR="00265811" w:rsidRDefault="00265811" w:rsidP="001E1632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4608FF98" w14:textId="77777777" w:rsidR="00265811" w:rsidRDefault="00265811" w:rsidP="001E1632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213FDBE2" w14:textId="77777777" w:rsidR="00265811" w:rsidRDefault="00265811" w:rsidP="001E1632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1315EB4F" w14:textId="77777777" w:rsidR="002C09B6" w:rsidRDefault="002C09B6" w:rsidP="001E1632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49B34765" w14:textId="77777777" w:rsidR="00E22891" w:rsidRDefault="00E22891" w:rsidP="001E1632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4E5FF863" w14:textId="77777777" w:rsidR="00E22891" w:rsidRDefault="00E22891" w:rsidP="001E1632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7D2CE9EB" w14:textId="77777777" w:rsidR="00E22891" w:rsidRDefault="00E22891" w:rsidP="001E1632">
      <w:pPr>
        <w:rPr>
          <w:rFonts w:ascii="Calibri" w:hAnsi="Calibri" w:cs="Calibri"/>
          <w:b/>
          <w:bCs/>
          <w:color w:val="6431F5"/>
          <w:sz w:val="24"/>
          <w:szCs w:val="24"/>
        </w:rPr>
      </w:pPr>
    </w:p>
    <w:p w14:paraId="1F6CE30A" w14:textId="77777777" w:rsidR="00986E29" w:rsidRDefault="00986E29">
      <w:pPr>
        <w:rPr>
          <w:rStyle w:val="Siln"/>
          <w:rFonts w:asciiTheme="majorHAnsi" w:hAnsiTheme="majorHAnsi" w:cstheme="majorHAnsi"/>
          <w:sz w:val="32"/>
          <w:szCs w:val="32"/>
        </w:rPr>
      </w:pPr>
      <w:r>
        <w:rPr>
          <w:rStyle w:val="Siln"/>
          <w:rFonts w:asciiTheme="majorHAnsi" w:hAnsiTheme="majorHAnsi" w:cstheme="majorHAnsi"/>
          <w:sz w:val="32"/>
          <w:szCs w:val="32"/>
        </w:rPr>
        <w:br w:type="page"/>
      </w:r>
    </w:p>
    <w:p w14:paraId="330C06C9" w14:textId="60FB2FFD" w:rsidR="005E6B84" w:rsidRDefault="00FE0655" w:rsidP="00E54895">
      <w:pPr>
        <w:rPr>
          <w:rStyle w:val="Siln"/>
          <w:rFonts w:asciiTheme="majorHAnsi" w:hAnsiTheme="majorHAnsi" w:cstheme="majorHAnsi"/>
          <w:sz w:val="32"/>
          <w:szCs w:val="32"/>
        </w:rPr>
      </w:pPr>
      <w:proofErr w:type="spellStart"/>
      <w:r w:rsidRPr="00821A26">
        <w:rPr>
          <w:rStyle w:val="Siln"/>
          <w:rFonts w:asciiTheme="majorHAnsi" w:hAnsiTheme="majorHAnsi" w:cstheme="majorHAnsi"/>
          <w:sz w:val="32"/>
          <w:szCs w:val="32"/>
        </w:rPr>
        <w:lastRenderedPageBreak/>
        <w:t>Resumen</w:t>
      </w:r>
      <w:proofErr w:type="spellEnd"/>
    </w:p>
    <w:p w14:paraId="0B9FBA35" w14:textId="273141B6" w:rsidR="005E6B84" w:rsidRDefault="00FE0655" w:rsidP="00E54895">
      <w:pPr>
        <w:rPr>
          <w:rFonts w:ascii="Calibri" w:hAnsi="Calibri" w:cs="Calibri"/>
          <w:sz w:val="24"/>
          <w:szCs w:val="24"/>
        </w:rPr>
      </w:pPr>
      <w:proofErr w:type="spellStart"/>
      <w:r w:rsidRPr="00085F84">
        <w:rPr>
          <w:rFonts w:ascii="Calibri" w:hAnsi="Calibri" w:cs="Calibri"/>
          <w:sz w:val="24"/>
          <w:szCs w:val="24"/>
        </w:rPr>
        <w:t>Utilice</w:t>
      </w:r>
      <w:proofErr w:type="spellEnd"/>
      <w:r w:rsidRPr="00085F84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85F84">
        <w:rPr>
          <w:rFonts w:ascii="Calibri" w:hAnsi="Calibri" w:cs="Calibri"/>
          <w:sz w:val="24"/>
          <w:szCs w:val="24"/>
        </w:rPr>
        <w:t>esta</w:t>
      </w:r>
      <w:proofErr w:type="spellEnd"/>
      <w:r w:rsidRPr="00085F84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85F84">
        <w:rPr>
          <w:rFonts w:ascii="Calibri" w:hAnsi="Calibri" w:cs="Calibri"/>
          <w:sz w:val="24"/>
          <w:szCs w:val="24"/>
        </w:rPr>
        <w:t>plantilla</w:t>
      </w:r>
      <w:proofErr w:type="spellEnd"/>
      <w:r w:rsidRPr="00085F84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85F84">
        <w:rPr>
          <w:rFonts w:ascii="Calibri" w:hAnsi="Calibri" w:cs="Calibri"/>
          <w:sz w:val="24"/>
          <w:szCs w:val="24"/>
        </w:rPr>
        <w:t>como</w:t>
      </w:r>
      <w:proofErr w:type="spellEnd"/>
      <w:r w:rsidRPr="00085F84">
        <w:rPr>
          <w:rFonts w:ascii="Calibri" w:hAnsi="Calibri" w:cs="Calibri"/>
          <w:sz w:val="24"/>
          <w:szCs w:val="24"/>
        </w:rPr>
        <w:t xml:space="preserve"> base para </w:t>
      </w:r>
      <w:proofErr w:type="spellStart"/>
      <w:r w:rsidRPr="00085F84">
        <w:rPr>
          <w:rFonts w:ascii="Calibri" w:hAnsi="Calibri" w:cs="Calibri"/>
          <w:sz w:val="24"/>
          <w:szCs w:val="24"/>
        </w:rPr>
        <w:t>crear</w:t>
      </w:r>
      <w:proofErr w:type="spellEnd"/>
      <w:r w:rsidRPr="00085F84">
        <w:rPr>
          <w:rFonts w:ascii="Calibri" w:hAnsi="Calibri" w:cs="Calibri"/>
          <w:sz w:val="24"/>
          <w:szCs w:val="24"/>
        </w:rPr>
        <w:t xml:space="preserve"> sus </w:t>
      </w:r>
      <w:proofErr w:type="spellStart"/>
      <w:r w:rsidRPr="00085F84">
        <w:rPr>
          <w:rFonts w:ascii="Calibri" w:hAnsi="Calibri" w:cs="Calibri"/>
          <w:sz w:val="24"/>
          <w:szCs w:val="24"/>
        </w:rPr>
        <w:t>propios</w:t>
      </w:r>
      <w:proofErr w:type="spellEnd"/>
      <w:r w:rsidRPr="00085F84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85F84">
        <w:rPr>
          <w:rFonts w:ascii="Calibri" w:hAnsi="Calibri" w:cs="Calibri"/>
          <w:sz w:val="24"/>
          <w:szCs w:val="24"/>
        </w:rPr>
        <w:t>informes</w:t>
      </w:r>
      <w:proofErr w:type="spellEnd"/>
      <w:r w:rsidRPr="00085F84">
        <w:rPr>
          <w:rFonts w:ascii="Calibri" w:hAnsi="Calibri" w:cs="Calibri"/>
          <w:sz w:val="24"/>
          <w:szCs w:val="24"/>
        </w:rPr>
        <w:t xml:space="preserve">. </w:t>
      </w:r>
      <w:proofErr w:type="spellStart"/>
      <w:r w:rsidRPr="00085F84">
        <w:rPr>
          <w:rFonts w:ascii="Calibri" w:hAnsi="Calibri" w:cs="Calibri"/>
          <w:sz w:val="24"/>
          <w:szCs w:val="24"/>
        </w:rPr>
        <w:t>Reemplace</w:t>
      </w:r>
      <w:proofErr w:type="spellEnd"/>
      <w:r w:rsidRPr="00085F84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85F84">
        <w:rPr>
          <w:rFonts w:ascii="Calibri" w:hAnsi="Calibri" w:cs="Calibri"/>
          <w:sz w:val="24"/>
          <w:szCs w:val="24"/>
        </w:rPr>
        <w:t>el</w:t>
      </w:r>
      <w:proofErr w:type="spellEnd"/>
      <w:r w:rsidRPr="00085F84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85F84">
        <w:rPr>
          <w:rFonts w:ascii="Calibri" w:hAnsi="Calibri" w:cs="Calibri"/>
          <w:sz w:val="24"/>
          <w:szCs w:val="24"/>
        </w:rPr>
        <w:t>contenido</w:t>
      </w:r>
      <w:proofErr w:type="spellEnd"/>
      <w:r w:rsidRPr="00085F84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85F84">
        <w:rPr>
          <w:rFonts w:ascii="Calibri" w:hAnsi="Calibri" w:cs="Calibri"/>
          <w:sz w:val="24"/>
          <w:szCs w:val="24"/>
        </w:rPr>
        <w:t>estático</w:t>
      </w:r>
      <w:proofErr w:type="spellEnd"/>
      <w:r w:rsidRPr="00085F84">
        <w:rPr>
          <w:rFonts w:ascii="Calibri" w:hAnsi="Calibri" w:cs="Calibri"/>
          <w:sz w:val="24"/>
          <w:szCs w:val="24"/>
        </w:rPr>
        <w:t xml:space="preserve"> con </w:t>
      </w:r>
      <w:proofErr w:type="spellStart"/>
      <w:r w:rsidRPr="00085F84">
        <w:rPr>
          <w:rFonts w:ascii="Calibri" w:hAnsi="Calibri" w:cs="Calibri"/>
          <w:sz w:val="24"/>
          <w:szCs w:val="24"/>
        </w:rPr>
        <w:t>marcadores</w:t>
      </w:r>
      <w:proofErr w:type="spellEnd"/>
      <w:r w:rsidRPr="00085F84">
        <w:rPr>
          <w:rFonts w:ascii="Calibri" w:hAnsi="Calibri" w:cs="Calibri"/>
          <w:sz w:val="24"/>
          <w:szCs w:val="24"/>
        </w:rPr>
        <w:t xml:space="preserve"> de </w:t>
      </w:r>
      <w:proofErr w:type="spellStart"/>
      <w:r w:rsidRPr="00085F84">
        <w:rPr>
          <w:rFonts w:ascii="Calibri" w:hAnsi="Calibri" w:cs="Calibri"/>
          <w:sz w:val="24"/>
          <w:szCs w:val="24"/>
        </w:rPr>
        <w:t>posición</w:t>
      </w:r>
      <w:proofErr w:type="spellEnd"/>
      <w:r w:rsidRPr="00085F84">
        <w:rPr>
          <w:rFonts w:ascii="Calibri" w:hAnsi="Calibri" w:cs="Calibri"/>
          <w:sz w:val="24"/>
          <w:szCs w:val="24"/>
        </w:rPr>
        <w:t xml:space="preserve">, </w:t>
      </w:r>
      <w:proofErr w:type="spellStart"/>
      <w:r w:rsidRPr="00085F84">
        <w:rPr>
          <w:rFonts w:ascii="Calibri" w:hAnsi="Calibri" w:cs="Calibri"/>
          <w:sz w:val="24"/>
          <w:szCs w:val="24"/>
        </w:rPr>
        <w:t>inserte</w:t>
      </w:r>
      <w:proofErr w:type="spellEnd"/>
      <w:r w:rsidRPr="00085F84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85F84">
        <w:rPr>
          <w:rFonts w:ascii="Calibri" w:hAnsi="Calibri" w:cs="Calibri"/>
          <w:sz w:val="24"/>
          <w:szCs w:val="24"/>
        </w:rPr>
        <w:t>gráficos</w:t>
      </w:r>
      <w:proofErr w:type="spellEnd"/>
      <w:r w:rsidRPr="00085F84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85F84">
        <w:rPr>
          <w:rFonts w:ascii="Calibri" w:hAnsi="Calibri" w:cs="Calibri"/>
          <w:sz w:val="24"/>
          <w:szCs w:val="24"/>
        </w:rPr>
        <w:t>usando</w:t>
      </w:r>
      <w:proofErr w:type="spellEnd"/>
      <w:r w:rsidRPr="00085F84">
        <w:rPr>
          <w:rFonts w:ascii="Calibri" w:hAnsi="Calibri" w:cs="Calibri"/>
          <w:sz w:val="24"/>
          <w:szCs w:val="24"/>
        </w:rPr>
        <w:t xml:space="preserve"> </w:t>
      </w:r>
      <w:r w:rsidR="00085F84" w:rsidRPr="0077066B">
        <w:rPr>
          <w:rFonts w:ascii="Calibri" w:hAnsi="Calibri" w:cs="Calibri"/>
          <w:b/>
          <w:bCs/>
          <w:color w:val="6431F5"/>
          <w:sz w:val="24"/>
          <w:szCs w:val="24"/>
        </w:rPr>
        <w:t>IMAG</w:t>
      </w:r>
      <w:r w:rsidR="00085F84">
        <w:rPr>
          <w:rFonts w:ascii="Calibri" w:hAnsi="Calibri" w:cs="Calibri"/>
          <w:b/>
          <w:bCs/>
          <w:color w:val="6431F5"/>
          <w:sz w:val="24"/>
          <w:szCs w:val="24"/>
        </w:rPr>
        <w:t xml:space="preserve">E </w:t>
      </w:r>
      <w:r w:rsidRPr="00085F84">
        <w:rPr>
          <w:rFonts w:ascii="Calibri" w:hAnsi="Calibri" w:cs="Calibri"/>
          <w:sz w:val="24"/>
          <w:szCs w:val="24"/>
        </w:rPr>
        <w:t xml:space="preserve">y </w:t>
      </w:r>
      <w:proofErr w:type="spellStart"/>
      <w:r w:rsidRPr="00085F84">
        <w:rPr>
          <w:rFonts w:ascii="Calibri" w:hAnsi="Calibri" w:cs="Calibri"/>
          <w:sz w:val="24"/>
          <w:szCs w:val="24"/>
        </w:rPr>
        <w:t>genere</w:t>
      </w:r>
      <w:proofErr w:type="spellEnd"/>
      <w:r w:rsidRPr="00085F84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85F84">
        <w:rPr>
          <w:rFonts w:ascii="Calibri" w:hAnsi="Calibri" w:cs="Calibri"/>
          <w:sz w:val="24"/>
          <w:szCs w:val="24"/>
        </w:rPr>
        <w:t>tablas</w:t>
      </w:r>
      <w:proofErr w:type="spellEnd"/>
      <w:r w:rsidRPr="00085F84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85F84">
        <w:rPr>
          <w:rFonts w:ascii="Calibri" w:hAnsi="Calibri" w:cs="Calibri"/>
          <w:sz w:val="24"/>
          <w:szCs w:val="24"/>
        </w:rPr>
        <w:t>dinámicas</w:t>
      </w:r>
      <w:proofErr w:type="spellEnd"/>
      <w:r w:rsidRPr="00085F84">
        <w:rPr>
          <w:rFonts w:ascii="Calibri" w:hAnsi="Calibri" w:cs="Calibri"/>
          <w:sz w:val="24"/>
          <w:szCs w:val="24"/>
        </w:rPr>
        <w:t xml:space="preserve"> con </w:t>
      </w:r>
      <w:proofErr w:type="spellStart"/>
      <w:r w:rsidRPr="00085F84">
        <w:rPr>
          <w:rFonts w:ascii="Calibri" w:hAnsi="Calibri" w:cs="Calibri"/>
          <w:sz w:val="24"/>
          <w:szCs w:val="24"/>
        </w:rPr>
        <w:t>bucles</w:t>
      </w:r>
      <w:proofErr w:type="spellEnd"/>
      <w:r w:rsidR="00085F84" w:rsidRPr="00085F84">
        <w:rPr>
          <w:rFonts w:ascii="Calibri" w:hAnsi="Calibri" w:cs="Calibri"/>
          <w:b/>
          <w:bCs/>
          <w:color w:val="6431F5"/>
          <w:sz w:val="24"/>
          <w:szCs w:val="24"/>
        </w:rPr>
        <w:t xml:space="preserve"> </w:t>
      </w:r>
      <w:r w:rsidR="00085F84" w:rsidRPr="0077066B">
        <w:rPr>
          <w:rFonts w:ascii="Calibri" w:hAnsi="Calibri" w:cs="Calibri"/>
          <w:b/>
          <w:bCs/>
          <w:color w:val="6431F5"/>
          <w:sz w:val="24"/>
          <w:szCs w:val="24"/>
        </w:rPr>
        <w:t>FO</w:t>
      </w:r>
      <w:r w:rsidR="00085F84">
        <w:rPr>
          <w:rFonts w:ascii="Calibri" w:hAnsi="Calibri" w:cs="Calibri"/>
          <w:b/>
          <w:bCs/>
          <w:color w:val="6431F5"/>
          <w:sz w:val="24"/>
          <w:szCs w:val="24"/>
        </w:rPr>
        <w:t>R</w:t>
      </w:r>
      <w:r w:rsidRPr="00085F84">
        <w:rPr>
          <w:rFonts w:ascii="Calibri" w:hAnsi="Calibri" w:cs="Calibri"/>
          <w:sz w:val="24"/>
          <w:szCs w:val="24"/>
        </w:rPr>
        <w:t>.</w:t>
      </w:r>
    </w:p>
    <w:p w14:paraId="25D86083" w14:textId="09B72799" w:rsidR="006A0FAB" w:rsidRPr="00085F84" w:rsidRDefault="00FE0655" w:rsidP="00E54895">
      <w:pPr>
        <w:rPr>
          <w:rFonts w:ascii="Calibri" w:hAnsi="Calibri" w:cs="Calibri"/>
          <w:sz w:val="24"/>
          <w:szCs w:val="24"/>
        </w:rPr>
      </w:pPr>
      <w:proofErr w:type="spellStart"/>
      <w:r w:rsidRPr="00085F84">
        <w:rPr>
          <w:rFonts w:ascii="Calibri" w:hAnsi="Calibri" w:cs="Calibri"/>
          <w:sz w:val="24"/>
          <w:szCs w:val="24"/>
        </w:rPr>
        <w:t>Asegúrese</w:t>
      </w:r>
      <w:proofErr w:type="spellEnd"/>
      <w:r w:rsidRPr="00085F84">
        <w:rPr>
          <w:rFonts w:ascii="Calibri" w:hAnsi="Calibri" w:cs="Calibri"/>
          <w:sz w:val="24"/>
          <w:szCs w:val="24"/>
        </w:rPr>
        <w:t xml:space="preserve"> de que </w:t>
      </w:r>
      <w:proofErr w:type="spellStart"/>
      <w:r w:rsidRPr="00085F84">
        <w:rPr>
          <w:rFonts w:ascii="Calibri" w:hAnsi="Calibri" w:cs="Calibri"/>
          <w:sz w:val="24"/>
          <w:szCs w:val="24"/>
        </w:rPr>
        <w:t>su</w:t>
      </w:r>
      <w:proofErr w:type="spellEnd"/>
      <w:r w:rsidRPr="00085F84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85F84">
        <w:rPr>
          <w:rFonts w:ascii="Calibri" w:hAnsi="Calibri" w:cs="Calibri"/>
          <w:sz w:val="24"/>
          <w:szCs w:val="24"/>
        </w:rPr>
        <w:t>fuente</w:t>
      </w:r>
      <w:proofErr w:type="spellEnd"/>
      <w:r w:rsidRPr="00085F84">
        <w:rPr>
          <w:rFonts w:ascii="Calibri" w:hAnsi="Calibri" w:cs="Calibri"/>
          <w:sz w:val="24"/>
          <w:szCs w:val="24"/>
        </w:rPr>
        <w:t xml:space="preserve"> de </w:t>
      </w:r>
      <w:proofErr w:type="spellStart"/>
      <w:r w:rsidRPr="00085F84">
        <w:rPr>
          <w:rFonts w:ascii="Calibri" w:hAnsi="Calibri" w:cs="Calibri"/>
          <w:sz w:val="24"/>
          <w:szCs w:val="24"/>
        </w:rPr>
        <w:t>datos</w:t>
      </w:r>
      <w:proofErr w:type="spellEnd"/>
      <w:r w:rsidRPr="00085F84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85F84">
        <w:rPr>
          <w:rFonts w:ascii="Calibri" w:hAnsi="Calibri" w:cs="Calibri"/>
          <w:sz w:val="24"/>
          <w:szCs w:val="24"/>
        </w:rPr>
        <w:t>proporcione</w:t>
      </w:r>
      <w:proofErr w:type="spellEnd"/>
      <w:r w:rsidRPr="00085F84">
        <w:rPr>
          <w:rFonts w:ascii="Calibri" w:hAnsi="Calibri" w:cs="Calibri"/>
          <w:sz w:val="24"/>
          <w:szCs w:val="24"/>
        </w:rPr>
        <w:t xml:space="preserve"> las variables y </w:t>
      </w:r>
      <w:proofErr w:type="spellStart"/>
      <w:r w:rsidRPr="00085F84">
        <w:rPr>
          <w:rFonts w:ascii="Calibri" w:hAnsi="Calibri" w:cs="Calibri"/>
          <w:sz w:val="24"/>
          <w:szCs w:val="24"/>
        </w:rPr>
        <w:t>funciones</w:t>
      </w:r>
      <w:proofErr w:type="spellEnd"/>
      <w:r w:rsidRPr="00085F84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85F84">
        <w:rPr>
          <w:rFonts w:ascii="Calibri" w:hAnsi="Calibri" w:cs="Calibri"/>
          <w:sz w:val="24"/>
          <w:szCs w:val="24"/>
        </w:rPr>
        <w:t>necesarias</w:t>
      </w:r>
      <w:proofErr w:type="spellEnd"/>
      <w:r w:rsidRPr="00085F84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85F84">
        <w:rPr>
          <w:rFonts w:ascii="Calibri" w:hAnsi="Calibri" w:cs="Calibri"/>
          <w:sz w:val="24"/>
          <w:szCs w:val="24"/>
        </w:rPr>
        <w:t>en</w:t>
      </w:r>
      <w:proofErr w:type="spellEnd"/>
      <w:r w:rsidRPr="00085F84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85F84">
        <w:rPr>
          <w:rFonts w:ascii="Calibri" w:hAnsi="Calibri" w:cs="Calibri"/>
          <w:sz w:val="24"/>
          <w:szCs w:val="24"/>
        </w:rPr>
        <w:t>tiempo</w:t>
      </w:r>
      <w:proofErr w:type="spellEnd"/>
      <w:r w:rsidRPr="00085F84">
        <w:rPr>
          <w:rFonts w:ascii="Calibri" w:hAnsi="Calibri" w:cs="Calibri"/>
          <w:sz w:val="24"/>
          <w:szCs w:val="24"/>
        </w:rPr>
        <w:t xml:space="preserve"> de </w:t>
      </w:r>
      <w:proofErr w:type="spellStart"/>
      <w:r w:rsidRPr="00085F84">
        <w:rPr>
          <w:rFonts w:ascii="Calibri" w:hAnsi="Calibri" w:cs="Calibri"/>
          <w:sz w:val="24"/>
          <w:szCs w:val="24"/>
        </w:rPr>
        <w:t>ejecución</w:t>
      </w:r>
      <w:proofErr w:type="spellEnd"/>
      <w:r w:rsidRPr="00085F84">
        <w:rPr>
          <w:rFonts w:ascii="Calibri" w:hAnsi="Calibri" w:cs="Calibri"/>
          <w:sz w:val="24"/>
          <w:szCs w:val="24"/>
        </w:rPr>
        <w:t xml:space="preserve">. El </w:t>
      </w:r>
      <w:proofErr w:type="spellStart"/>
      <w:r w:rsidRPr="00085F84">
        <w:rPr>
          <w:rFonts w:ascii="Calibri" w:hAnsi="Calibri" w:cs="Calibri"/>
          <w:sz w:val="24"/>
          <w:szCs w:val="24"/>
        </w:rPr>
        <w:t>uso</w:t>
      </w:r>
      <w:proofErr w:type="spellEnd"/>
      <w:r w:rsidRPr="00085F84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85F84">
        <w:rPr>
          <w:rFonts w:ascii="Calibri" w:hAnsi="Calibri" w:cs="Calibri"/>
          <w:sz w:val="24"/>
          <w:szCs w:val="24"/>
        </w:rPr>
        <w:t>correcto</w:t>
      </w:r>
      <w:proofErr w:type="spellEnd"/>
      <w:r w:rsidRPr="00085F84">
        <w:rPr>
          <w:rFonts w:ascii="Calibri" w:hAnsi="Calibri" w:cs="Calibri"/>
          <w:sz w:val="24"/>
          <w:szCs w:val="24"/>
        </w:rPr>
        <w:t xml:space="preserve"> de </w:t>
      </w:r>
      <w:proofErr w:type="spellStart"/>
      <w:r w:rsidRPr="00085F84">
        <w:rPr>
          <w:rFonts w:ascii="Calibri" w:hAnsi="Calibri" w:cs="Calibri"/>
          <w:sz w:val="24"/>
          <w:szCs w:val="24"/>
        </w:rPr>
        <w:t>los</w:t>
      </w:r>
      <w:proofErr w:type="spellEnd"/>
      <w:r w:rsidRPr="00085F84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85F84">
        <w:rPr>
          <w:rFonts w:ascii="Calibri" w:hAnsi="Calibri" w:cs="Calibri"/>
          <w:sz w:val="24"/>
          <w:szCs w:val="24"/>
        </w:rPr>
        <w:t>marcadores</w:t>
      </w:r>
      <w:proofErr w:type="spellEnd"/>
      <w:r w:rsidRPr="00085F84">
        <w:rPr>
          <w:rFonts w:ascii="Calibri" w:hAnsi="Calibri" w:cs="Calibri"/>
          <w:sz w:val="24"/>
          <w:szCs w:val="24"/>
        </w:rPr>
        <w:t xml:space="preserve"> de </w:t>
      </w:r>
      <w:proofErr w:type="spellStart"/>
      <w:r w:rsidRPr="00085F84">
        <w:rPr>
          <w:rFonts w:ascii="Calibri" w:hAnsi="Calibri" w:cs="Calibri"/>
          <w:sz w:val="24"/>
          <w:szCs w:val="24"/>
        </w:rPr>
        <w:t>posición</w:t>
      </w:r>
      <w:proofErr w:type="spellEnd"/>
      <w:r w:rsidRPr="00085F84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85F84">
        <w:rPr>
          <w:rFonts w:ascii="Calibri" w:hAnsi="Calibri" w:cs="Calibri"/>
          <w:sz w:val="24"/>
          <w:szCs w:val="24"/>
        </w:rPr>
        <w:t>garantiza</w:t>
      </w:r>
      <w:proofErr w:type="spellEnd"/>
      <w:r w:rsidRPr="00085F84">
        <w:rPr>
          <w:rFonts w:ascii="Calibri" w:hAnsi="Calibri" w:cs="Calibri"/>
          <w:sz w:val="24"/>
          <w:szCs w:val="24"/>
        </w:rPr>
        <w:t xml:space="preserve"> que </w:t>
      </w:r>
      <w:proofErr w:type="spellStart"/>
      <w:r w:rsidRPr="00085F84">
        <w:rPr>
          <w:rFonts w:ascii="Calibri" w:hAnsi="Calibri" w:cs="Calibri"/>
          <w:sz w:val="24"/>
          <w:szCs w:val="24"/>
        </w:rPr>
        <w:t>su</w:t>
      </w:r>
      <w:proofErr w:type="spellEnd"/>
      <w:r w:rsidRPr="00085F84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085F84">
        <w:rPr>
          <w:rFonts w:ascii="Calibri" w:hAnsi="Calibri" w:cs="Calibri"/>
          <w:sz w:val="24"/>
          <w:szCs w:val="24"/>
        </w:rPr>
        <w:t>plantilla</w:t>
      </w:r>
      <w:proofErr w:type="spellEnd"/>
      <w:r w:rsidRPr="00085F84">
        <w:rPr>
          <w:rFonts w:ascii="Calibri" w:hAnsi="Calibri" w:cs="Calibri"/>
          <w:sz w:val="24"/>
          <w:szCs w:val="24"/>
        </w:rPr>
        <w:t xml:space="preserve"> sea flexible, </w:t>
      </w:r>
      <w:proofErr w:type="spellStart"/>
      <w:r w:rsidRPr="00085F84">
        <w:rPr>
          <w:rFonts w:ascii="Calibri" w:hAnsi="Calibri" w:cs="Calibri"/>
          <w:sz w:val="24"/>
          <w:szCs w:val="24"/>
        </w:rPr>
        <w:t>reutilizable</w:t>
      </w:r>
      <w:proofErr w:type="spellEnd"/>
      <w:r w:rsidRPr="00085F84">
        <w:rPr>
          <w:rFonts w:ascii="Calibri" w:hAnsi="Calibri" w:cs="Calibri"/>
          <w:sz w:val="24"/>
          <w:szCs w:val="24"/>
        </w:rPr>
        <w:t xml:space="preserve"> y </w:t>
      </w:r>
      <w:proofErr w:type="spellStart"/>
      <w:r w:rsidRPr="00085F84">
        <w:rPr>
          <w:rFonts w:ascii="Calibri" w:hAnsi="Calibri" w:cs="Calibri"/>
          <w:sz w:val="24"/>
          <w:szCs w:val="24"/>
        </w:rPr>
        <w:t>fácil</w:t>
      </w:r>
      <w:proofErr w:type="spellEnd"/>
      <w:r w:rsidRPr="00085F84">
        <w:rPr>
          <w:rFonts w:ascii="Calibri" w:hAnsi="Calibri" w:cs="Calibri"/>
          <w:sz w:val="24"/>
          <w:szCs w:val="24"/>
        </w:rPr>
        <w:t xml:space="preserve"> de </w:t>
      </w:r>
      <w:proofErr w:type="spellStart"/>
      <w:r w:rsidRPr="00085F84">
        <w:rPr>
          <w:rFonts w:ascii="Calibri" w:hAnsi="Calibri" w:cs="Calibri"/>
          <w:sz w:val="24"/>
          <w:szCs w:val="24"/>
        </w:rPr>
        <w:t>mantener</w:t>
      </w:r>
      <w:proofErr w:type="spellEnd"/>
      <w:r w:rsidRPr="00085F84">
        <w:rPr>
          <w:rFonts w:ascii="Calibri" w:hAnsi="Calibri" w:cs="Calibri"/>
          <w:sz w:val="24"/>
          <w:szCs w:val="24"/>
        </w:rPr>
        <w:t>.</w:t>
      </w:r>
    </w:p>
    <w:sectPr w:rsidR="006A0FAB" w:rsidRPr="00085F84" w:rsidSect="002417DF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ACE333" w14:textId="77777777" w:rsidR="00704CD4" w:rsidRDefault="00704CD4" w:rsidP="005D761C">
      <w:pPr>
        <w:spacing w:after="0" w:line="240" w:lineRule="auto"/>
      </w:pPr>
      <w:r>
        <w:separator/>
      </w:r>
    </w:p>
  </w:endnote>
  <w:endnote w:type="continuationSeparator" w:id="0">
    <w:p w14:paraId="55B1CE20" w14:textId="77777777" w:rsidR="00704CD4" w:rsidRDefault="00704CD4" w:rsidP="005D7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B511FE" w14:textId="77777777" w:rsidR="00704CD4" w:rsidRDefault="00704CD4" w:rsidP="005D761C">
      <w:pPr>
        <w:spacing w:after="0" w:line="240" w:lineRule="auto"/>
      </w:pPr>
      <w:r>
        <w:separator/>
      </w:r>
    </w:p>
  </w:footnote>
  <w:footnote w:type="continuationSeparator" w:id="0">
    <w:p w14:paraId="227A64F7" w14:textId="77777777" w:rsidR="00704CD4" w:rsidRDefault="00704CD4" w:rsidP="005D7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51E24" w14:textId="0B549F78" w:rsidR="005D761C" w:rsidRDefault="002E39AA">
    <w:pPr>
      <w:pStyle w:val="Zhlav"/>
    </w:pPr>
    <w:r>
      <w:rPr>
        <w:rFonts w:ascii="Calibri" w:hAnsi="Calibri" w:cs="Calibri"/>
        <w:noProof/>
        <w:sz w:val="24"/>
        <w:szCs w:val="24"/>
      </w:rPr>
      <w:drawing>
        <wp:inline distT="0" distB="0" distL="0" distR="0" wp14:anchorId="487686E6" wp14:editId="111E8C2B">
          <wp:extent cx="720000" cy="312691"/>
          <wp:effectExtent l="0" t="0" r="4445" b="5080"/>
          <wp:docPr id="806905298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" cy="31269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50145890">
    <w:abstractNumId w:val="8"/>
  </w:num>
  <w:num w:numId="2" w16cid:durableId="929118772">
    <w:abstractNumId w:val="6"/>
  </w:num>
  <w:num w:numId="3" w16cid:durableId="1946493391">
    <w:abstractNumId w:val="5"/>
  </w:num>
  <w:num w:numId="4" w16cid:durableId="433134334">
    <w:abstractNumId w:val="4"/>
  </w:num>
  <w:num w:numId="5" w16cid:durableId="445924693">
    <w:abstractNumId w:val="7"/>
  </w:num>
  <w:num w:numId="6" w16cid:durableId="650061446">
    <w:abstractNumId w:val="3"/>
  </w:num>
  <w:num w:numId="7" w16cid:durableId="444884576">
    <w:abstractNumId w:val="2"/>
  </w:num>
  <w:num w:numId="8" w16cid:durableId="385766184">
    <w:abstractNumId w:val="1"/>
  </w:num>
  <w:num w:numId="9" w16cid:durableId="1180311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cs-CZ" w:vendorID="64" w:dllVersion="0" w:nlCheck="1" w:checkStyle="0"/>
  <w:activeWritingStyle w:appName="MSWord" w:lang="en-US" w:vendorID="64" w:dllVersion="0" w:nlCheck="1" w:checkStyle="0"/>
  <w:activeWritingStyle w:appName="MSWord" w:lang="en-US" w:vendorID="64" w:dllVersion="4096" w:nlCheck="1" w:checkStyle="0"/>
  <w:activeWritingStyle w:appName="MSWord" w:lang="cs-CZ" w:vendorID="64" w:dllVersion="4096" w:nlCheck="1" w:checkStyle="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25BD9"/>
    <w:rsid w:val="0002765C"/>
    <w:rsid w:val="00034616"/>
    <w:rsid w:val="000466E4"/>
    <w:rsid w:val="0006063C"/>
    <w:rsid w:val="00085F84"/>
    <w:rsid w:val="000B0BE0"/>
    <w:rsid w:val="000D5DFB"/>
    <w:rsid w:val="0011729E"/>
    <w:rsid w:val="00126DAA"/>
    <w:rsid w:val="00136F8C"/>
    <w:rsid w:val="0015074B"/>
    <w:rsid w:val="00150C39"/>
    <w:rsid w:val="0017625B"/>
    <w:rsid w:val="00190147"/>
    <w:rsid w:val="001D12E8"/>
    <w:rsid w:val="001E1632"/>
    <w:rsid w:val="00207302"/>
    <w:rsid w:val="002250DA"/>
    <w:rsid w:val="002417DF"/>
    <w:rsid w:val="00265811"/>
    <w:rsid w:val="00284E53"/>
    <w:rsid w:val="0029639D"/>
    <w:rsid w:val="002A5EAC"/>
    <w:rsid w:val="002C09B6"/>
    <w:rsid w:val="002D2365"/>
    <w:rsid w:val="002E39AA"/>
    <w:rsid w:val="00310A1D"/>
    <w:rsid w:val="00326F90"/>
    <w:rsid w:val="003373E2"/>
    <w:rsid w:val="00343901"/>
    <w:rsid w:val="0034550A"/>
    <w:rsid w:val="0038028F"/>
    <w:rsid w:val="00397FD0"/>
    <w:rsid w:val="003D315B"/>
    <w:rsid w:val="00403129"/>
    <w:rsid w:val="00426456"/>
    <w:rsid w:val="0047762E"/>
    <w:rsid w:val="004B6573"/>
    <w:rsid w:val="004B6BA4"/>
    <w:rsid w:val="004D70B7"/>
    <w:rsid w:val="004F4D19"/>
    <w:rsid w:val="004F5598"/>
    <w:rsid w:val="00520C3B"/>
    <w:rsid w:val="00542E1D"/>
    <w:rsid w:val="005816E7"/>
    <w:rsid w:val="005A02C0"/>
    <w:rsid w:val="005C4928"/>
    <w:rsid w:val="005D761C"/>
    <w:rsid w:val="005E06AB"/>
    <w:rsid w:val="005E6B84"/>
    <w:rsid w:val="00647156"/>
    <w:rsid w:val="00661BEE"/>
    <w:rsid w:val="00690834"/>
    <w:rsid w:val="006A0FAB"/>
    <w:rsid w:val="006B1F37"/>
    <w:rsid w:val="006C1820"/>
    <w:rsid w:val="00704CD4"/>
    <w:rsid w:val="0077066B"/>
    <w:rsid w:val="00780796"/>
    <w:rsid w:val="007907F7"/>
    <w:rsid w:val="00796AFE"/>
    <w:rsid w:val="007A0CA4"/>
    <w:rsid w:val="007B6A70"/>
    <w:rsid w:val="00821A26"/>
    <w:rsid w:val="00822893"/>
    <w:rsid w:val="0082563F"/>
    <w:rsid w:val="00881191"/>
    <w:rsid w:val="0088210A"/>
    <w:rsid w:val="008B4447"/>
    <w:rsid w:val="0090392D"/>
    <w:rsid w:val="00914E9E"/>
    <w:rsid w:val="00963CF8"/>
    <w:rsid w:val="009763BF"/>
    <w:rsid w:val="00986E29"/>
    <w:rsid w:val="009919E9"/>
    <w:rsid w:val="009B4CD3"/>
    <w:rsid w:val="009D01D5"/>
    <w:rsid w:val="009F277D"/>
    <w:rsid w:val="009F5F2B"/>
    <w:rsid w:val="00A709C4"/>
    <w:rsid w:val="00AA1D8D"/>
    <w:rsid w:val="00AB5490"/>
    <w:rsid w:val="00AE3DE6"/>
    <w:rsid w:val="00B32084"/>
    <w:rsid w:val="00B47730"/>
    <w:rsid w:val="00B612D2"/>
    <w:rsid w:val="00B7162C"/>
    <w:rsid w:val="00BB3F94"/>
    <w:rsid w:val="00BE5301"/>
    <w:rsid w:val="00C21230"/>
    <w:rsid w:val="00C24084"/>
    <w:rsid w:val="00C95AB1"/>
    <w:rsid w:val="00CB0664"/>
    <w:rsid w:val="00CF295D"/>
    <w:rsid w:val="00DD671A"/>
    <w:rsid w:val="00E200B5"/>
    <w:rsid w:val="00E22891"/>
    <w:rsid w:val="00E2577B"/>
    <w:rsid w:val="00E54895"/>
    <w:rsid w:val="00EB1C3B"/>
    <w:rsid w:val="00EF2903"/>
    <w:rsid w:val="00F109ED"/>
    <w:rsid w:val="00F20871"/>
    <w:rsid w:val="00F359FF"/>
    <w:rsid w:val="00F40A1C"/>
    <w:rsid w:val="00F914FE"/>
    <w:rsid w:val="00FC693F"/>
    <w:rsid w:val="00FC6D37"/>
    <w:rsid w:val="00FE0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3FBB31"/>
  <w14:defaultImageDpi w14:val="300"/>
  <w15:docId w15:val="{CE605B31-BDA0-F84E-AC98-163BADA05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93F"/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Prosttabulka4">
    <w:name w:val="Plain Table 4"/>
    <w:basedOn w:val="Normlntabulka"/>
    <w:uiPriority w:val="99"/>
    <w:rsid w:val="002250DA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Normlnweb">
    <w:name w:val="Normal (Web)"/>
    <w:basedOn w:val="Normln"/>
    <w:uiPriority w:val="99"/>
    <w:semiHidden/>
    <w:unhideWhenUsed/>
    <w:rsid w:val="00136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285</Words>
  <Characters>1688</Characters>
  <Application>Microsoft Office Word</Application>
  <DocSecurity>0</DocSecurity>
  <Lines>14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1970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Petr Svoboda</cp:lastModifiedBy>
  <cp:revision>31</cp:revision>
  <dcterms:created xsi:type="dcterms:W3CDTF">2025-08-15T15:32:00Z</dcterms:created>
  <dcterms:modified xsi:type="dcterms:W3CDTF">2025-08-19T07:01:00Z</dcterms:modified>
  <cp:category/>
</cp:coreProperties>
</file>