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D6A9C1" w14:textId="399981F6" w:rsidR="006A0FAB" w:rsidRPr="009A1DE9" w:rsidRDefault="00201973" w:rsidP="00FC6D37">
      <w:pPr>
        <w:pStyle w:val="Nadpis1"/>
        <w:spacing w:before="120" w:after="120"/>
        <w:rPr>
          <w:color w:val="000000" w:themeColor="text1"/>
          <w:sz w:val="32"/>
          <w:szCs w:val="32"/>
          <w:lang w:val="cs-CZ"/>
        </w:rPr>
      </w:pPr>
      <w:r w:rsidRPr="009A1DE9">
        <w:rPr>
          <w:noProof/>
          <w:color w:val="000000" w:themeColor="text1"/>
          <w:sz w:val="32"/>
          <w:szCs w:val="32"/>
          <w:lang w:val="cs-CZ"/>
        </w:rPr>
        <w:t xml:space="preserve">Zkušební </w:t>
      </w:r>
      <w:r w:rsidR="00A128FC" w:rsidRPr="009A1DE9">
        <w:rPr>
          <w:noProof/>
          <w:color w:val="000000" w:themeColor="text1"/>
          <w:sz w:val="32"/>
          <w:szCs w:val="32"/>
          <w:lang w:val="cs-CZ"/>
        </w:rPr>
        <w:t>Report</w:t>
      </w:r>
      <w:r w:rsidR="00380873" w:rsidRPr="009A1DE9">
        <w:rPr>
          <w:noProof/>
          <w:color w:val="000000" w:themeColor="text1"/>
          <w:sz w:val="32"/>
          <w:szCs w:val="32"/>
          <w:lang w:val="cs-CZ"/>
        </w:rPr>
        <w:t xml:space="preserve"> - </w:t>
      </w:r>
      <w:r w:rsidRPr="009A1DE9">
        <w:rPr>
          <w:noProof/>
          <w:color w:val="000000" w:themeColor="text1"/>
          <w:sz w:val="32"/>
          <w:szCs w:val="32"/>
          <w:lang w:val="cs-CZ"/>
        </w:rPr>
        <w:t>Průvodce Použitím Šablony</w:t>
      </w:r>
    </w:p>
    <w:p w14:paraId="623B30CC" w14:textId="2110C2F8" w:rsidR="00201973" w:rsidRPr="009A1DE9" w:rsidRDefault="00201973" w:rsidP="00201973">
      <w:pPr>
        <w:rPr>
          <w:rFonts w:ascii="Calibri" w:hAnsi="Calibri" w:cs="Calibri"/>
          <w:sz w:val="24"/>
          <w:szCs w:val="24"/>
          <w:lang w:val="cs-CZ"/>
        </w:rPr>
      </w:pPr>
      <w:r w:rsidRPr="009A1DE9">
        <w:rPr>
          <w:rFonts w:ascii="Calibri" w:hAnsi="Calibri" w:cs="Calibri"/>
          <w:sz w:val="24"/>
          <w:szCs w:val="24"/>
          <w:lang w:val="cs-CZ"/>
        </w:rPr>
        <w:t xml:space="preserve">Tento dokument slouží jako ukázková šablona pro vytvoření </w:t>
      </w:r>
      <w:r w:rsidR="00A128FC" w:rsidRPr="009A1DE9">
        <w:rPr>
          <w:rFonts w:ascii="Calibri" w:hAnsi="Calibri" w:cs="Calibri"/>
          <w:sz w:val="24"/>
          <w:szCs w:val="24"/>
          <w:lang w:val="cs-CZ"/>
        </w:rPr>
        <w:t>reportu</w:t>
      </w:r>
      <w:r w:rsidRPr="009A1DE9">
        <w:rPr>
          <w:rFonts w:ascii="Calibri" w:hAnsi="Calibri" w:cs="Calibri"/>
          <w:sz w:val="24"/>
          <w:szCs w:val="24"/>
          <w:lang w:val="cs-CZ"/>
        </w:rPr>
        <w:t xml:space="preserve">. Cílem je definovat </w:t>
      </w:r>
      <w:r w:rsidR="00A128FC" w:rsidRPr="009A1DE9">
        <w:rPr>
          <w:rFonts w:ascii="Calibri" w:hAnsi="Calibri" w:cs="Calibri"/>
          <w:sz w:val="24"/>
          <w:szCs w:val="24"/>
          <w:lang w:val="cs-CZ"/>
        </w:rPr>
        <w:t>obsah</w:t>
      </w:r>
      <w:r w:rsidRPr="009A1DE9">
        <w:rPr>
          <w:rFonts w:ascii="Calibri" w:hAnsi="Calibri" w:cs="Calibri"/>
          <w:sz w:val="24"/>
          <w:szCs w:val="24"/>
          <w:lang w:val="cs-CZ"/>
        </w:rPr>
        <w:t xml:space="preserve"> </w:t>
      </w:r>
      <w:r w:rsidR="00A128FC" w:rsidRPr="009A1DE9">
        <w:rPr>
          <w:rFonts w:ascii="Calibri" w:hAnsi="Calibri" w:cs="Calibri"/>
          <w:sz w:val="24"/>
          <w:szCs w:val="24"/>
          <w:lang w:val="cs-CZ"/>
        </w:rPr>
        <w:t>dokumentu</w:t>
      </w:r>
      <w:r w:rsidRPr="009A1DE9">
        <w:rPr>
          <w:rFonts w:ascii="Calibri" w:hAnsi="Calibri" w:cs="Calibri"/>
          <w:sz w:val="24"/>
          <w:szCs w:val="24"/>
          <w:lang w:val="cs-CZ"/>
        </w:rPr>
        <w:t xml:space="preserve">, včetně formátování, obrázků a tabulek. Poté nahraďte skutečné hodnoty zástupnými symboly ve formátu </w:t>
      </w:r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{</w:t>
      </w:r>
      <w:proofErr w:type="spellStart"/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placeholder</w:t>
      </w:r>
      <w:proofErr w:type="spellEnd"/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}</w:t>
      </w:r>
      <w:r w:rsidRPr="009A1DE9">
        <w:rPr>
          <w:rFonts w:ascii="Calibri" w:hAnsi="Calibri" w:cs="Calibri"/>
          <w:sz w:val="24"/>
          <w:szCs w:val="24"/>
          <w:lang w:val="cs-CZ"/>
        </w:rPr>
        <w:t>.</w:t>
      </w:r>
    </w:p>
    <w:p w14:paraId="0E7FADED" w14:textId="06C0FDAC" w:rsidR="003D315B" w:rsidRPr="009A1DE9" w:rsidRDefault="00201973" w:rsidP="00EC6ED2">
      <w:pPr>
        <w:rPr>
          <w:rFonts w:ascii="Calibri" w:hAnsi="Calibri" w:cs="Calibri"/>
          <w:sz w:val="24"/>
          <w:szCs w:val="24"/>
          <w:lang w:val="cs-CZ"/>
        </w:rPr>
      </w:pPr>
      <w:r w:rsidRPr="009A1DE9">
        <w:rPr>
          <w:rFonts w:ascii="Calibri" w:hAnsi="Calibri" w:cs="Calibri"/>
          <w:sz w:val="24"/>
          <w:szCs w:val="24"/>
          <w:lang w:val="cs-CZ"/>
        </w:rPr>
        <w:t>Následující části vysvětlují, jak tyto zástupné symboly používat v různých scénářích.</w:t>
      </w:r>
    </w:p>
    <w:p w14:paraId="5340222E" w14:textId="52BE15C9" w:rsidR="00201973" w:rsidRPr="009A1DE9" w:rsidRDefault="00201973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cs-CZ"/>
        </w:rPr>
      </w:pPr>
      <w:r w:rsidRPr="009A1DE9"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cs-CZ"/>
        </w:rPr>
        <w:t>1. Vkládání Jednoduchých Hodnot</w:t>
      </w:r>
    </w:p>
    <w:p w14:paraId="5E6C2AAE" w14:textId="6B6F3DB0" w:rsidR="00201973" w:rsidRPr="009A1DE9" w:rsidRDefault="00201973">
      <w:pPr>
        <w:rPr>
          <w:rFonts w:ascii="Calibri" w:hAnsi="Calibri" w:cs="Calibri"/>
          <w:sz w:val="24"/>
          <w:szCs w:val="24"/>
          <w:lang w:val="cs-CZ"/>
        </w:rPr>
      </w:pPr>
      <w:r w:rsidRPr="009A1DE9">
        <w:rPr>
          <w:rFonts w:ascii="Calibri" w:hAnsi="Calibri" w:cs="Calibri"/>
          <w:sz w:val="24"/>
          <w:szCs w:val="24"/>
          <w:lang w:val="cs-CZ"/>
        </w:rPr>
        <w:t xml:space="preserve">Pro vložení hodnoty, například času vytvoření </w:t>
      </w:r>
      <w:r w:rsidR="00A941D1" w:rsidRPr="009A1DE9">
        <w:rPr>
          <w:rFonts w:ascii="Calibri" w:hAnsi="Calibri" w:cs="Calibri"/>
          <w:sz w:val="24"/>
          <w:szCs w:val="24"/>
          <w:lang w:val="cs-CZ"/>
        </w:rPr>
        <w:t>reportu</w:t>
      </w:r>
      <w:r w:rsidRPr="009A1DE9">
        <w:rPr>
          <w:rFonts w:ascii="Calibri" w:hAnsi="Calibri" w:cs="Calibri"/>
          <w:sz w:val="24"/>
          <w:szCs w:val="24"/>
          <w:lang w:val="cs-CZ"/>
        </w:rPr>
        <w:t>, použijte následující zástupný symbol:</w:t>
      </w:r>
    </w:p>
    <w:p w14:paraId="17970620" w14:textId="34D07192" w:rsidR="0077066B" w:rsidRPr="009A1DE9" w:rsidRDefault="00201973">
      <w:pPr>
        <w:rPr>
          <w:rFonts w:ascii="Calibri" w:hAnsi="Calibri" w:cs="Calibri"/>
          <w:sz w:val="24"/>
          <w:szCs w:val="24"/>
          <w:lang w:val="cs-CZ"/>
        </w:rPr>
      </w:pPr>
      <w:r w:rsidRPr="009A1DE9">
        <w:rPr>
          <w:rFonts w:ascii="Calibri" w:hAnsi="Calibri" w:cs="Calibri"/>
          <w:sz w:val="24"/>
          <w:szCs w:val="24"/>
          <w:lang w:val="cs-CZ"/>
        </w:rPr>
        <w:t xml:space="preserve">Vytvořeno: </w:t>
      </w:r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{</w:t>
      </w:r>
      <w:proofErr w:type="spellStart"/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dateTimeCreate</w:t>
      </w:r>
      <w:proofErr w:type="spellEnd"/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}</w:t>
      </w:r>
    </w:p>
    <w:p w14:paraId="17D2AF80" w14:textId="77777777" w:rsidR="006A0FAB" w:rsidRPr="009A1DE9" w:rsidRDefault="00201973">
      <w:pPr>
        <w:rPr>
          <w:rFonts w:ascii="Calibri" w:hAnsi="Calibri" w:cs="Calibri"/>
          <w:sz w:val="24"/>
          <w:szCs w:val="24"/>
          <w:lang w:val="cs-CZ"/>
        </w:rPr>
      </w:pPr>
      <w:r w:rsidRPr="009A1DE9">
        <w:rPr>
          <w:rFonts w:ascii="Calibri" w:hAnsi="Calibri" w:cs="Calibri"/>
          <w:sz w:val="24"/>
          <w:szCs w:val="24"/>
          <w:lang w:val="cs-CZ"/>
        </w:rPr>
        <w:t>Pro vložení libovolné proměnné:</w:t>
      </w:r>
    </w:p>
    <w:p w14:paraId="053DE4CB" w14:textId="62FC065D" w:rsidR="003D315B" w:rsidRPr="009A1DE9" w:rsidRDefault="00201973" w:rsidP="00EC6ED2">
      <w:pPr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</w:pPr>
      <w:r w:rsidRPr="009A1DE9">
        <w:rPr>
          <w:rFonts w:ascii="Calibri" w:hAnsi="Calibri" w:cs="Calibri"/>
          <w:sz w:val="24"/>
          <w:szCs w:val="24"/>
          <w:lang w:val="cs-CZ"/>
        </w:rPr>
        <w:t xml:space="preserve">Proměnná: </w:t>
      </w:r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{</w:t>
      </w:r>
      <w:proofErr w:type="spellStart"/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variable</w:t>
      </w:r>
      <w:proofErr w:type="spellEnd"/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}</w:t>
      </w:r>
    </w:p>
    <w:p w14:paraId="6F8F9128" w14:textId="77777777" w:rsidR="009A1DE9" w:rsidRPr="009A1DE9" w:rsidRDefault="009A1DE9" w:rsidP="009A1DE9">
      <w:pPr>
        <w:pStyle w:val="Nadpis1"/>
        <w:spacing w:before="120" w:after="120"/>
        <w:rPr>
          <w:color w:val="000000" w:themeColor="text1"/>
          <w:lang w:val="cs-CZ"/>
        </w:rPr>
      </w:pPr>
    </w:p>
    <w:p w14:paraId="490F3989" w14:textId="2D5B93BA" w:rsidR="00A941D1" w:rsidRPr="009A1DE9" w:rsidRDefault="00A941D1" w:rsidP="00A941D1">
      <w:pPr>
        <w:pStyle w:val="Nadpis1"/>
        <w:spacing w:before="120" w:after="120"/>
        <w:rPr>
          <w:color w:val="000000" w:themeColor="text1"/>
          <w:lang w:val="cs-CZ"/>
        </w:rPr>
      </w:pPr>
      <w:r w:rsidRPr="009A1DE9">
        <w:rPr>
          <w:color w:val="000000" w:themeColor="text1"/>
          <w:lang w:val="cs-CZ"/>
        </w:rPr>
        <w:t>2. Vkládání Tabulek</w:t>
      </w:r>
    </w:p>
    <w:p w14:paraId="681F1BB4" w14:textId="60F215E9" w:rsidR="00A941D1" w:rsidRPr="009A1DE9" w:rsidRDefault="00A941D1" w:rsidP="00A941D1">
      <w:pPr>
        <w:rPr>
          <w:rFonts w:ascii="Calibri" w:hAnsi="Calibri" w:cs="Calibri"/>
          <w:sz w:val="24"/>
          <w:szCs w:val="24"/>
          <w:lang w:val="cs-CZ"/>
        </w:rPr>
      </w:pPr>
      <w:r w:rsidRPr="009A1DE9">
        <w:rPr>
          <w:rFonts w:ascii="Calibri" w:hAnsi="Calibri" w:cs="Calibri"/>
          <w:sz w:val="24"/>
          <w:szCs w:val="24"/>
          <w:lang w:val="cs-CZ"/>
        </w:rPr>
        <w:t xml:space="preserve">Dynamické tabulky můžete </w:t>
      </w:r>
      <w:r w:rsidR="00874FFE">
        <w:rPr>
          <w:rFonts w:ascii="Calibri" w:hAnsi="Calibri" w:cs="Calibri"/>
          <w:sz w:val="24"/>
          <w:szCs w:val="24"/>
          <w:lang w:val="cs-CZ"/>
        </w:rPr>
        <w:t xml:space="preserve">snadno </w:t>
      </w:r>
      <w:r w:rsidRPr="009A1DE9">
        <w:rPr>
          <w:rFonts w:ascii="Calibri" w:hAnsi="Calibri" w:cs="Calibri"/>
          <w:sz w:val="24"/>
          <w:szCs w:val="24"/>
          <w:lang w:val="cs-CZ"/>
        </w:rPr>
        <w:t xml:space="preserve">generovat </w:t>
      </w:r>
      <w:r w:rsidR="00874FFE">
        <w:rPr>
          <w:rFonts w:ascii="Calibri" w:hAnsi="Calibri" w:cs="Calibri"/>
          <w:sz w:val="24"/>
          <w:szCs w:val="24"/>
          <w:lang w:val="cs-CZ"/>
        </w:rPr>
        <w:t>s využitím FOR syntaxe</w:t>
      </w:r>
      <w:r w:rsidRPr="009A1DE9">
        <w:rPr>
          <w:rFonts w:ascii="Calibri" w:hAnsi="Calibri" w:cs="Calibri"/>
          <w:sz w:val="24"/>
          <w:szCs w:val="24"/>
          <w:lang w:val="cs-CZ"/>
        </w:rPr>
        <w:t>. Vytvořte tabulku s požadovaným počtem sloupců a použijte následující syntaxi:</w:t>
      </w:r>
    </w:p>
    <w:tbl>
      <w:tblPr>
        <w:tblStyle w:val="Prosttabulka4"/>
        <w:tblW w:w="4885" w:type="pct"/>
        <w:tblBorders>
          <w:insideH w:val="single" w:sz="24" w:space="0" w:color="FFFFFF" w:themeColor="background1"/>
          <w:insideV w:val="single" w:sz="24" w:space="0" w:color="FFFFFF" w:themeColor="background1"/>
        </w:tblBorders>
        <w:tblLook w:val="04A0" w:firstRow="1" w:lastRow="0" w:firstColumn="1" w:lastColumn="0" w:noHBand="0" w:noVBand="1"/>
      </w:tblPr>
      <w:tblGrid>
        <w:gridCol w:w="4322"/>
        <w:gridCol w:w="2983"/>
        <w:gridCol w:w="2051"/>
      </w:tblGrid>
      <w:tr w:rsidR="009A1DE9" w:rsidRPr="009A1DE9" w14:paraId="1D65630A" w14:textId="77777777" w:rsidTr="00DA3EA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shd w:val="clear" w:color="auto" w:fill="6431F5"/>
            <w:vAlign w:val="center"/>
          </w:tcPr>
          <w:p w14:paraId="098B2A65" w14:textId="6F721747" w:rsidR="009A1DE9" w:rsidRPr="009A1DE9" w:rsidRDefault="0064761D" w:rsidP="00DA3EAE">
            <w:pPr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Datum</w:t>
            </w:r>
          </w:p>
        </w:tc>
        <w:tc>
          <w:tcPr>
            <w:tcW w:w="1594" w:type="pct"/>
            <w:shd w:val="clear" w:color="auto" w:fill="6431F5"/>
            <w:vAlign w:val="center"/>
          </w:tcPr>
          <w:p w14:paraId="3AE6267B" w14:textId="4CB669C4" w:rsidR="009A1DE9" w:rsidRPr="009A1DE9" w:rsidRDefault="0064761D" w:rsidP="00DA3E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0084C8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1</w:t>
            </w:r>
          </w:p>
        </w:tc>
        <w:tc>
          <w:tcPr>
            <w:tcW w:w="1096" w:type="pct"/>
            <w:shd w:val="clear" w:color="auto" w:fill="6431F5"/>
            <w:vAlign w:val="center"/>
          </w:tcPr>
          <w:p w14:paraId="2A5F1996" w14:textId="5F7623AD" w:rsidR="009A1DE9" w:rsidRPr="009A1DE9" w:rsidRDefault="0064761D" w:rsidP="00DA3EAE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 w:val="0"/>
                <w:bCs w:val="0"/>
                <w:color w:val="FFFFFF"/>
                <w:sz w:val="24"/>
                <w:szCs w:val="24"/>
                <w:lang w:val="cs-CZ"/>
              </w:rPr>
            </w:pPr>
            <w:r>
              <w:rPr>
                <w:rFonts w:ascii="Calibri" w:hAnsi="Calibri" w:cs="Calibri"/>
                <w:color w:val="FFFFFF"/>
                <w:sz w:val="24"/>
                <w:szCs w:val="24"/>
                <w:lang w:val="cs-CZ"/>
              </w:rPr>
              <w:t>Tag 2</w:t>
            </w:r>
          </w:p>
        </w:tc>
      </w:tr>
      <w:tr w:rsidR="009A1DE9" w:rsidRPr="009A1DE9" w14:paraId="0DD9D51A" w14:textId="77777777" w:rsidTr="00DA3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55953E6A" w14:textId="41AF83CA" w:rsidR="009A1DE9" w:rsidRPr="009A1DE9" w:rsidRDefault="009A1DE9" w:rsidP="00DA3EAE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9A1DE9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 xml:space="preserve">{FOR </w:t>
            </w:r>
            <w:proofErr w:type="spellStart"/>
            <w:r w:rsidRPr="009A1DE9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>row</w:t>
            </w:r>
            <w:proofErr w:type="spellEnd"/>
            <w:r w:rsidRPr="009A1DE9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 xml:space="preserve"> IN </w:t>
            </w:r>
            <w:proofErr w:type="spellStart"/>
            <w:r w:rsidR="0064761D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>tagValues</w:t>
            </w:r>
            <w:proofErr w:type="spellEnd"/>
            <w:r w:rsidRPr="009A1DE9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>}</w:t>
            </w:r>
          </w:p>
        </w:tc>
        <w:tc>
          <w:tcPr>
            <w:tcW w:w="1594" w:type="pct"/>
            <w:vAlign w:val="center"/>
          </w:tcPr>
          <w:p w14:paraId="598842CC" w14:textId="77777777" w:rsidR="009A1DE9" w:rsidRPr="009A1DE9" w:rsidRDefault="009A1DE9" w:rsidP="00DA3E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5B77613A" w14:textId="77777777" w:rsidR="009A1DE9" w:rsidRPr="009A1DE9" w:rsidRDefault="009A1DE9" w:rsidP="00DA3E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color w:val="000000" w:themeColor="text1"/>
                <w:sz w:val="24"/>
                <w:szCs w:val="24"/>
                <w:lang w:val="cs-CZ"/>
              </w:rPr>
            </w:pPr>
          </w:p>
        </w:tc>
      </w:tr>
      <w:tr w:rsidR="009A1DE9" w:rsidRPr="009A1DE9" w14:paraId="66C633BC" w14:textId="77777777" w:rsidTr="00DA3EAE">
        <w:trPr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78D0F08D" w14:textId="659B9E9C" w:rsidR="009A1DE9" w:rsidRPr="009A1DE9" w:rsidRDefault="009A1DE9" w:rsidP="00DA3EAE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9A1DE9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>{$row.</w:t>
            </w:r>
            <w:r w:rsidR="0064761D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>tf</w:t>
            </w:r>
            <w:r w:rsidRPr="009A1DE9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>}</w:t>
            </w:r>
          </w:p>
        </w:tc>
        <w:tc>
          <w:tcPr>
            <w:tcW w:w="1594" w:type="pct"/>
            <w:vAlign w:val="center"/>
          </w:tcPr>
          <w:p w14:paraId="02A95493" w14:textId="213DDE31" w:rsidR="009A1DE9" w:rsidRPr="009A1DE9" w:rsidRDefault="009A1DE9" w:rsidP="00DA3E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9A1DE9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{$</w:t>
            </w:r>
            <w:proofErr w:type="gramStart"/>
            <w:r w:rsidRPr="009A1DE9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row.</w:t>
            </w:r>
            <w:r w:rsidR="006476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tag</w:t>
            </w:r>
            <w:proofErr w:type="gramEnd"/>
            <w:r w:rsidR="006476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1</w:t>
            </w:r>
            <w:r w:rsidRPr="009A1DE9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}</w:t>
            </w:r>
          </w:p>
        </w:tc>
        <w:tc>
          <w:tcPr>
            <w:tcW w:w="1096" w:type="pct"/>
            <w:vAlign w:val="center"/>
          </w:tcPr>
          <w:p w14:paraId="351E4EEA" w14:textId="6A474BBB" w:rsidR="009A1DE9" w:rsidRPr="009A1DE9" w:rsidRDefault="009A1DE9" w:rsidP="00DA3EA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  <w:r w:rsidRPr="009A1DE9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{$</w:t>
            </w:r>
            <w:proofErr w:type="gramStart"/>
            <w:r w:rsidRPr="009A1DE9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row.</w:t>
            </w:r>
            <w:r w:rsidR="006476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tag</w:t>
            </w:r>
            <w:proofErr w:type="gramEnd"/>
            <w:r w:rsidR="0064761D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2</w:t>
            </w:r>
            <w:r w:rsidRPr="009A1DE9"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  <w:t>}</w:t>
            </w:r>
          </w:p>
        </w:tc>
      </w:tr>
      <w:tr w:rsidR="009A1DE9" w:rsidRPr="009A1DE9" w14:paraId="18778389" w14:textId="77777777" w:rsidTr="00DA3EA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10" w:type="pct"/>
            <w:vAlign w:val="center"/>
          </w:tcPr>
          <w:p w14:paraId="5CBBA423" w14:textId="77777777" w:rsidR="009A1DE9" w:rsidRPr="009A1DE9" w:rsidRDefault="009A1DE9" w:rsidP="00DA3EAE">
            <w:pPr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</w:pPr>
            <w:r w:rsidRPr="009A1DE9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 xml:space="preserve">{END-FOR </w:t>
            </w:r>
            <w:proofErr w:type="spellStart"/>
            <w:r w:rsidRPr="009A1DE9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>row</w:t>
            </w:r>
            <w:proofErr w:type="spellEnd"/>
            <w:r w:rsidRPr="009A1DE9">
              <w:rPr>
                <w:rFonts w:ascii="Calibri" w:hAnsi="Calibri" w:cs="Calibri"/>
                <w:b w:val="0"/>
                <w:bCs w:val="0"/>
                <w:color w:val="000000" w:themeColor="text1"/>
                <w:sz w:val="24"/>
                <w:szCs w:val="24"/>
                <w:lang w:val="cs-CZ"/>
              </w:rPr>
              <w:t>}</w:t>
            </w:r>
          </w:p>
        </w:tc>
        <w:tc>
          <w:tcPr>
            <w:tcW w:w="1594" w:type="pct"/>
            <w:vAlign w:val="center"/>
          </w:tcPr>
          <w:p w14:paraId="2594C1B0" w14:textId="77777777" w:rsidR="009A1DE9" w:rsidRPr="009A1DE9" w:rsidRDefault="009A1DE9" w:rsidP="00DA3E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  <w:tc>
          <w:tcPr>
            <w:tcW w:w="1096" w:type="pct"/>
            <w:vAlign w:val="center"/>
          </w:tcPr>
          <w:p w14:paraId="56D730C9" w14:textId="77777777" w:rsidR="009A1DE9" w:rsidRPr="009A1DE9" w:rsidRDefault="009A1DE9" w:rsidP="00DA3EA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hAnsi="Calibri" w:cs="Calibri"/>
                <w:bCs/>
                <w:color w:val="000000" w:themeColor="text1"/>
                <w:sz w:val="24"/>
                <w:szCs w:val="24"/>
                <w:lang w:val="cs-CZ"/>
              </w:rPr>
            </w:pPr>
          </w:p>
        </w:tc>
      </w:tr>
    </w:tbl>
    <w:p w14:paraId="2CB439EF" w14:textId="77777777" w:rsidR="009A1DE9" w:rsidRPr="009A1DE9" w:rsidRDefault="009A1DE9" w:rsidP="009A1DE9">
      <w:pPr>
        <w:pStyle w:val="Nadpis1"/>
        <w:spacing w:before="120" w:after="120"/>
        <w:rPr>
          <w:color w:val="000000" w:themeColor="text1"/>
          <w:lang w:val="cs-CZ"/>
        </w:rPr>
      </w:pPr>
    </w:p>
    <w:p w14:paraId="436F4D30" w14:textId="77777777" w:rsidR="00EF76A7" w:rsidRDefault="00EF76A7">
      <w:pPr>
        <w:rPr>
          <w:rFonts w:asciiTheme="majorHAnsi" w:eastAsiaTheme="majorEastAsia" w:hAnsiTheme="majorHAnsi" w:cstheme="majorBidi"/>
          <w:b/>
          <w:bCs/>
          <w:color w:val="000000" w:themeColor="text1"/>
          <w:sz w:val="28"/>
          <w:szCs w:val="28"/>
          <w:lang w:val="cs-CZ"/>
        </w:rPr>
      </w:pPr>
      <w:r>
        <w:rPr>
          <w:color w:val="000000" w:themeColor="text1"/>
          <w:lang w:val="cs-CZ"/>
        </w:rPr>
        <w:br w:type="page"/>
      </w:r>
    </w:p>
    <w:p w14:paraId="68C5505D" w14:textId="7C50D103" w:rsidR="001740EF" w:rsidRPr="009A1DE9" w:rsidRDefault="009A1DE9" w:rsidP="00A941D1">
      <w:pPr>
        <w:pStyle w:val="Nadpis1"/>
        <w:spacing w:before="120" w:after="120"/>
        <w:rPr>
          <w:color w:val="000000" w:themeColor="text1"/>
          <w:lang w:val="cs-CZ"/>
        </w:rPr>
      </w:pPr>
      <w:r w:rsidRPr="009A1DE9">
        <w:rPr>
          <w:color w:val="000000" w:themeColor="text1"/>
          <w:lang w:val="cs-CZ"/>
        </w:rPr>
        <w:lastRenderedPageBreak/>
        <w:t xml:space="preserve">3. </w:t>
      </w:r>
      <w:r w:rsidR="00201973" w:rsidRPr="009A1DE9">
        <w:rPr>
          <w:color w:val="000000" w:themeColor="text1"/>
          <w:lang w:val="cs-CZ"/>
        </w:rPr>
        <w:t>Vkládání Grafů</w:t>
      </w:r>
    </w:p>
    <w:p w14:paraId="73DA9B1C" w14:textId="7EF326F9" w:rsidR="009A1DE9" w:rsidRPr="009A1DE9" w:rsidRDefault="009A1DE9" w:rsidP="009A1DE9">
      <w:pPr>
        <w:rPr>
          <w:rFonts w:ascii="Calibri" w:hAnsi="Calibri" w:cs="Calibri"/>
          <w:noProof/>
          <w:sz w:val="24"/>
          <w:szCs w:val="24"/>
          <w:lang w:val="cs-CZ"/>
        </w:rPr>
      </w:pPr>
      <w:r w:rsidRPr="009A1DE9">
        <w:rPr>
          <w:rFonts w:ascii="Calibri" w:hAnsi="Calibri" w:cs="Calibri"/>
          <w:noProof/>
          <w:sz w:val="24"/>
          <w:szCs w:val="24"/>
          <w:lang w:val="cs-CZ"/>
        </w:rPr>
        <w:drawing>
          <wp:anchor distT="0" distB="0" distL="114300" distR="114300" simplePos="0" relativeHeight="251659264" behindDoc="1" locked="0" layoutInCell="1" allowOverlap="1" wp14:anchorId="49A47A3B" wp14:editId="5D6426FF">
            <wp:simplePos x="0" y="0"/>
            <wp:positionH relativeFrom="column">
              <wp:posOffset>-1635</wp:posOffset>
            </wp:positionH>
            <wp:positionV relativeFrom="paragraph">
              <wp:posOffset>338455</wp:posOffset>
            </wp:positionV>
            <wp:extent cx="2977515" cy="1801495"/>
            <wp:effectExtent l="0" t="0" r="0" b="8255"/>
            <wp:wrapTight wrapText="bothSides">
              <wp:wrapPolygon edited="0">
                <wp:start x="0" y="0"/>
                <wp:lineTo x="0" y="21471"/>
                <wp:lineTo x="21420" y="21471"/>
                <wp:lineTo x="21420" y="0"/>
                <wp:lineTo x="0" y="0"/>
              </wp:wrapPolygon>
            </wp:wrapTight>
            <wp:docPr id="1568518028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7515" cy="1801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280A716" w14:textId="60AA43AD" w:rsidR="00A941D1" w:rsidRPr="009A1DE9" w:rsidRDefault="001740EF" w:rsidP="009A1DE9">
      <w:pPr>
        <w:rPr>
          <w:rFonts w:ascii="Calibri" w:hAnsi="Calibri" w:cs="Calibri"/>
          <w:noProof/>
          <w:sz w:val="24"/>
          <w:szCs w:val="24"/>
          <w:lang w:val="cs-CZ"/>
        </w:rPr>
      </w:pPr>
      <w:r w:rsidRPr="009A1DE9">
        <w:rPr>
          <w:rFonts w:ascii="Calibri" w:hAnsi="Calibri" w:cs="Calibri"/>
          <w:noProof/>
          <w:sz w:val="24"/>
          <w:szCs w:val="24"/>
          <w:lang w:val="cs-CZ"/>
        </w:rPr>
        <w:t>Vložte do dokumentu zástupný obrázek na místo, kde chcete mít graf. Poté v editoru bloků použijte sekci Obrázek (Image) k jeho nahrazení vygenerovaným grafem. Tento postup zachová formátování a velikost definovanou v šabloně Wordu.</w:t>
      </w:r>
    </w:p>
    <w:p w14:paraId="7EA2E665" w14:textId="77777777" w:rsidR="00A941D1" w:rsidRPr="009A1DE9" w:rsidRDefault="00A941D1" w:rsidP="00EC6ED2">
      <w:pPr>
        <w:rPr>
          <w:rFonts w:ascii="Calibri" w:hAnsi="Calibri" w:cs="Calibri"/>
          <w:sz w:val="24"/>
          <w:szCs w:val="24"/>
          <w:lang w:val="cs-CZ"/>
        </w:rPr>
      </w:pPr>
    </w:p>
    <w:p w14:paraId="7B1D2926" w14:textId="77777777" w:rsidR="00BB1327" w:rsidRDefault="00BB1327" w:rsidP="00A941D1">
      <w:pPr>
        <w:rPr>
          <w:rFonts w:ascii="Calibri" w:hAnsi="Calibri" w:cs="Calibri"/>
          <w:sz w:val="24"/>
          <w:szCs w:val="24"/>
          <w:lang w:val="cs-CZ"/>
        </w:rPr>
      </w:pPr>
    </w:p>
    <w:p w14:paraId="78FBBB26" w14:textId="729C8EBF" w:rsidR="00A941D1" w:rsidRPr="009A1DE9" w:rsidRDefault="00A941D1" w:rsidP="00A941D1">
      <w:pPr>
        <w:rPr>
          <w:rFonts w:ascii="Calibri" w:hAnsi="Calibri" w:cs="Calibri"/>
          <w:sz w:val="24"/>
          <w:szCs w:val="24"/>
          <w:lang w:val="cs-CZ"/>
        </w:rPr>
      </w:pPr>
      <w:r w:rsidRPr="009A1DE9">
        <w:rPr>
          <w:rFonts w:ascii="Calibri" w:hAnsi="Calibri" w:cs="Calibri"/>
          <w:sz w:val="24"/>
          <w:szCs w:val="24"/>
          <w:lang w:val="cs-CZ"/>
        </w:rPr>
        <w:t xml:space="preserve">Alternativně lze grafy vkládat pomocí syntaxe </w:t>
      </w:r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IMAGE</w:t>
      </w:r>
      <w:r w:rsidRPr="009A1DE9">
        <w:rPr>
          <w:rFonts w:ascii="Calibri" w:hAnsi="Calibri" w:cs="Calibri"/>
          <w:sz w:val="24"/>
          <w:szCs w:val="24"/>
          <w:lang w:val="cs-CZ"/>
        </w:rPr>
        <w:t xml:space="preserve"> následovaný příkazem </w:t>
      </w:r>
      <w:proofErr w:type="spellStart"/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createChart</w:t>
      </w:r>
      <w:proofErr w:type="spellEnd"/>
      <w:r w:rsidRPr="009A1DE9">
        <w:rPr>
          <w:rFonts w:ascii="Calibri" w:hAnsi="Calibri" w:cs="Calibri"/>
          <w:sz w:val="24"/>
          <w:szCs w:val="24"/>
          <w:lang w:val="cs-CZ"/>
        </w:rPr>
        <w:t xml:space="preserve"> a indexem grafu tj např:</w:t>
      </w:r>
    </w:p>
    <w:p w14:paraId="6C4792B1" w14:textId="77777777" w:rsidR="00A941D1" w:rsidRPr="009A1DE9" w:rsidRDefault="00A941D1" w:rsidP="00A941D1">
      <w:pPr>
        <w:rPr>
          <w:rFonts w:ascii="Calibri" w:hAnsi="Calibri" w:cs="Calibri"/>
          <w:b/>
          <w:bCs/>
          <w:sz w:val="24"/>
          <w:szCs w:val="24"/>
          <w:lang w:val="cs-CZ"/>
        </w:rPr>
      </w:pPr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{IMAGE createChart1()}</w:t>
      </w:r>
    </w:p>
    <w:p w14:paraId="6D675017" w14:textId="10D3941A" w:rsidR="00A941D1" w:rsidRPr="009A1DE9" w:rsidRDefault="00A941D1" w:rsidP="00EC6ED2">
      <w:pPr>
        <w:rPr>
          <w:sz w:val="24"/>
          <w:szCs w:val="24"/>
          <w:lang w:val="cs-CZ"/>
        </w:rPr>
      </w:pPr>
    </w:p>
    <w:p w14:paraId="75385A56" w14:textId="77777777" w:rsidR="00A941D1" w:rsidRPr="009A1DE9" w:rsidRDefault="00A941D1" w:rsidP="00EC6ED2">
      <w:pPr>
        <w:rPr>
          <w:sz w:val="24"/>
          <w:szCs w:val="24"/>
          <w:lang w:val="cs-CZ"/>
        </w:rPr>
      </w:pPr>
    </w:p>
    <w:p w14:paraId="13FF32B7" w14:textId="77777777" w:rsidR="00A941D1" w:rsidRPr="009A1DE9" w:rsidRDefault="00A941D1" w:rsidP="00EC6ED2">
      <w:pPr>
        <w:rPr>
          <w:sz w:val="24"/>
          <w:szCs w:val="24"/>
          <w:lang w:val="cs-CZ"/>
        </w:rPr>
      </w:pPr>
    </w:p>
    <w:p w14:paraId="56F4AA2F" w14:textId="77777777" w:rsidR="00A941D1" w:rsidRPr="009A1DE9" w:rsidRDefault="00A941D1" w:rsidP="00EC6ED2">
      <w:pPr>
        <w:rPr>
          <w:sz w:val="24"/>
          <w:szCs w:val="24"/>
          <w:lang w:val="cs-CZ"/>
        </w:rPr>
      </w:pPr>
    </w:p>
    <w:p w14:paraId="235E8ADD" w14:textId="77777777" w:rsidR="00A941D1" w:rsidRPr="009A1DE9" w:rsidRDefault="00A941D1" w:rsidP="00EC6ED2">
      <w:pPr>
        <w:rPr>
          <w:sz w:val="24"/>
          <w:szCs w:val="24"/>
          <w:lang w:val="cs-CZ"/>
        </w:rPr>
      </w:pPr>
    </w:p>
    <w:p w14:paraId="1CC5D5D6" w14:textId="77777777" w:rsidR="00320CF3" w:rsidRPr="009A1DE9" w:rsidRDefault="00320CF3" w:rsidP="00EC6ED2">
      <w:pPr>
        <w:rPr>
          <w:sz w:val="24"/>
          <w:szCs w:val="24"/>
          <w:lang w:val="cs-CZ"/>
        </w:rPr>
      </w:pPr>
    </w:p>
    <w:p w14:paraId="32C9C5E2" w14:textId="77777777" w:rsidR="00320CF3" w:rsidRPr="009A1DE9" w:rsidRDefault="00320CF3" w:rsidP="00EC6ED2">
      <w:pPr>
        <w:rPr>
          <w:sz w:val="24"/>
          <w:szCs w:val="24"/>
          <w:lang w:val="cs-CZ"/>
        </w:rPr>
      </w:pPr>
    </w:p>
    <w:p w14:paraId="4FD47E4C" w14:textId="77777777" w:rsidR="00A941D1" w:rsidRPr="009A1DE9" w:rsidRDefault="00A941D1" w:rsidP="00EC6ED2">
      <w:pPr>
        <w:rPr>
          <w:sz w:val="24"/>
          <w:szCs w:val="24"/>
          <w:lang w:val="cs-CZ"/>
        </w:rPr>
      </w:pPr>
    </w:p>
    <w:p w14:paraId="1E5E12DD" w14:textId="77777777" w:rsidR="00A941D1" w:rsidRPr="009A1DE9" w:rsidRDefault="00A941D1" w:rsidP="00EC6ED2">
      <w:pPr>
        <w:rPr>
          <w:sz w:val="24"/>
          <w:szCs w:val="24"/>
          <w:lang w:val="cs-CZ"/>
        </w:rPr>
      </w:pPr>
    </w:p>
    <w:p w14:paraId="0328C06D" w14:textId="77777777" w:rsidR="00A941D1" w:rsidRPr="009A1DE9" w:rsidRDefault="00A941D1" w:rsidP="00EC6ED2">
      <w:pPr>
        <w:rPr>
          <w:sz w:val="24"/>
          <w:szCs w:val="24"/>
          <w:lang w:val="cs-CZ"/>
        </w:rPr>
      </w:pPr>
    </w:p>
    <w:p w14:paraId="79300CA3" w14:textId="77777777" w:rsidR="00EF76A7" w:rsidRDefault="00EF76A7">
      <w:pPr>
        <w:rPr>
          <w:rFonts w:asciiTheme="majorHAnsi" w:eastAsiaTheme="majorEastAsia" w:hAnsiTheme="majorHAnsi" w:cstheme="majorBidi"/>
          <w:b/>
          <w:bCs/>
          <w:color w:val="000000" w:themeColor="text1"/>
          <w:sz w:val="32"/>
          <w:szCs w:val="32"/>
          <w:lang w:val="cs-CZ"/>
        </w:rPr>
      </w:pPr>
      <w:r>
        <w:rPr>
          <w:color w:val="000000" w:themeColor="text1"/>
          <w:sz w:val="32"/>
          <w:szCs w:val="32"/>
          <w:lang w:val="cs-CZ"/>
        </w:rPr>
        <w:br w:type="page"/>
      </w:r>
    </w:p>
    <w:p w14:paraId="117EA1F2" w14:textId="1FF0EFE6" w:rsidR="006A0FAB" w:rsidRPr="009A1DE9" w:rsidRDefault="00201973" w:rsidP="00FC6D37">
      <w:pPr>
        <w:pStyle w:val="Nadpis1"/>
        <w:spacing w:before="120" w:after="120"/>
        <w:rPr>
          <w:color w:val="000000" w:themeColor="text1"/>
          <w:sz w:val="32"/>
          <w:szCs w:val="32"/>
          <w:lang w:val="cs-CZ"/>
        </w:rPr>
      </w:pPr>
      <w:r w:rsidRPr="009A1DE9">
        <w:rPr>
          <w:color w:val="000000" w:themeColor="text1"/>
          <w:sz w:val="32"/>
          <w:szCs w:val="32"/>
          <w:lang w:val="cs-CZ"/>
        </w:rPr>
        <w:lastRenderedPageBreak/>
        <w:t>Shrnutí</w:t>
      </w:r>
    </w:p>
    <w:p w14:paraId="42178579" w14:textId="7D5581EA" w:rsidR="00F20871" w:rsidRPr="009A1DE9" w:rsidRDefault="00201973" w:rsidP="00E54895">
      <w:pPr>
        <w:rPr>
          <w:rFonts w:ascii="Calibri" w:hAnsi="Calibri" w:cs="Calibri"/>
          <w:sz w:val="24"/>
          <w:szCs w:val="24"/>
          <w:lang w:val="cs-CZ"/>
        </w:rPr>
      </w:pPr>
      <w:r w:rsidRPr="009A1DE9">
        <w:rPr>
          <w:rFonts w:ascii="Calibri" w:hAnsi="Calibri" w:cs="Calibri"/>
          <w:sz w:val="24"/>
          <w:szCs w:val="24"/>
          <w:lang w:val="cs-CZ"/>
        </w:rPr>
        <w:t xml:space="preserve">Použijte tuto šablonu jako základ pro vytváření vlastních zpráv. Nahraďte statický obsah zástupnými symboly, vkládejte grafy </w:t>
      </w:r>
      <w:r w:rsidR="00F07025" w:rsidRPr="009A1DE9">
        <w:rPr>
          <w:rFonts w:ascii="Calibri" w:hAnsi="Calibri" w:cs="Calibri"/>
          <w:sz w:val="24"/>
          <w:szCs w:val="24"/>
          <w:lang w:val="cs-CZ"/>
        </w:rPr>
        <w:t xml:space="preserve">náhradou za obrázky nebo </w:t>
      </w:r>
      <w:r w:rsidRPr="009A1DE9">
        <w:rPr>
          <w:rFonts w:ascii="Calibri" w:hAnsi="Calibri" w:cs="Calibri"/>
          <w:sz w:val="24"/>
          <w:szCs w:val="24"/>
          <w:lang w:val="cs-CZ"/>
        </w:rPr>
        <w:t xml:space="preserve">pomocí </w:t>
      </w:r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IMAGE</w:t>
      </w:r>
      <w:r w:rsidRPr="009A1DE9">
        <w:rPr>
          <w:rFonts w:ascii="Calibri" w:hAnsi="Calibri" w:cs="Calibri"/>
          <w:sz w:val="24"/>
          <w:szCs w:val="24"/>
          <w:lang w:val="cs-CZ"/>
        </w:rPr>
        <w:t xml:space="preserve"> a generujte dynamické tabulky pomocí smyček </w:t>
      </w:r>
      <w:r w:rsidRPr="009A1DE9">
        <w:rPr>
          <w:rFonts w:ascii="Calibri" w:hAnsi="Calibri" w:cs="Calibri"/>
          <w:b/>
          <w:bCs/>
          <w:color w:val="6431F5"/>
          <w:sz w:val="24"/>
          <w:szCs w:val="24"/>
          <w:lang w:val="cs-CZ"/>
        </w:rPr>
        <w:t>FOR</w:t>
      </w:r>
      <w:r w:rsidRPr="009A1DE9">
        <w:rPr>
          <w:rFonts w:ascii="Calibri" w:hAnsi="Calibri" w:cs="Calibri"/>
          <w:sz w:val="24"/>
          <w:szCs w:val="24"/>
          <w:lang w:val="cs-CZ"/>
        </w:rPr>
        <w:t>.</w:t>
      </w:r>
    </w:p>
    <w:p w14:paraId="1B685484" w14:textId="77777777" w:rsidR="006A0FAB" w:rsidRPr="009A1DE9" w:rsidRDefault="00201973" w:rsidP="00201973">
      <w:pPr>
        <w:rPr>
          <w:rFonts w:ascii="Calibri" w:hAnsi="Calibri" w:cs="Calibri"/>
          <w:sz w:val="24"/>
          <w:szCs w:val="24"/>
          <w:lang w:val="cs-CZ"/>
        </w:rPr>
      </w:pPr>
      <w:r w:rsidRPr="009A1DE9">
        <w:rPr>
          <w:rFonts w:ascii="Calibri" w:hAnsi="Calibri" w:cs="Calibri"/>
          <w:sz w:val="24"/>
          <w:szCs w:val="24"/>
          <w:lang w:val="cs-CZ"/>
        </w:rPr>
        <w:t>Ujistěte se, že váš zdroj dat poskytuje požadované proměnné a funkce během generování zprávy. Správné použití zástupných symbolů zajistí, že vaše šablona zůstane flexibilní, znovupoužitelná a snadno udržovatelná.</w:t>
      </w:r>
    </w:p>
    <w:sectPr w:rsidR="006A0FAB" w:rsidRPr="009A1DE9" w:rsidSect="002417DF">
      <w:head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864149" w14:textId="77777777" w:rsidR="008F601C" w:rsidRDefault="008F601C" w:rsidP="005D761C">
      <w:pPr>
        <w:spacing w:after="0" w:line="240" w:lineRule="auto"/>
      </w:pPr>
      <w:r>
        <w:separator/>
      </w:r>
    </w:p>
  </w:endnote>
  <w:endnote w:type="continuationSeparator" w:id="0">
    <w:p w14:paraId="3EE80B36" w14:textId="77777777" w:rsidR="008F601C" w:rsidRDefault="008F601C" w:rsidP="005D76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DF3B89" w14:textId="77777777" w:rsidR="008F601C" w:rsidRDefault="008F601C" w:rsidP="005D761C">
      <w:pPr>
        <w:spacing w:after="0" w:line="240" w:lineRule="auto"/>
      </w:pPr>
      <w:r>
        <w:separator/>
      </w:r>
    </w:p>
  </w:footnote>
  <w:footnote w:type="continuationSeparator" w:id="0">
    <w:p w14:paraId="4FA420A9" w14:textId="77777777" w:rsidR="008F601C" w:rsidRDefault="008F601C" w:rsidP="005D76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47F69" w14:textId="6DCB0031" w:rsidR="005D761C" w:rsidRDefault="00A128FC">
    <w:pPr>
      <w:pStyle w:val="Zhlav"/>
    </w:pPr>
    <w:r>
      <w:rPr>
        <w:noProof/>
      </w:rPr>
      <w:drawing>
        <wp:inline distT="0" distB="0" distL="0" distR="0" wp14:anchorId="1FD357A1" wp14:editId="5E4DF913">
          <wp:extent cx="720000" cy="312693"/>
          <wp:effectExtent l="0" t="0" r="4445" b="5080"/>
          <wp:docPr id="2028969110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8969110" name="Obrázek 3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" cy="3126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slovanseznam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slovanseznam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Seznamsodrkami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Seznamsodrkami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850145890">
    <w:abstractNumId w:val="8"/>
  </w:num>
  <w:num w:numId="2" w16cid:durableId="929118772">
    <w:abstractNumId w:val="6"/>
  </w:num>
  <w:num w:numId="3" w16cid:durableId="1946493391">
    <w:abstractNumId w:val="5"/>
  </w:num>
  <w:num w:numId="4" w16cid:durableId="433134334">
    <w:abstractNumId w:val="4"/>
  </w:num>
  <w:num w:numId="5" w16cid:durableId="445924693">
    <w:abstractNumId w:val="7"/>
  </w:num>
  <w:num w:numId="6" w16cid:durableId="650061446">
    <w:abstractNumId w:val="3"/>
  </w:num>
  <w:num w:numId="7" w16cid:durableId="444884576">
    <w:abstractNumId w:val="2"/>
  </w:num>
  <w:num w:numId="8" w16cid:durableId="385766184">
    <w:abstractNumId w:val="1"/>
  </w:num>
  <w:num w:numId="9" w16cid:durableId="11803119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25BD9"/>
    <w:rsid w:val="00034616"/>
    <w:rsid w:val="0006063C"/>
    <w:rsid w:val="000D5DFB"/>
    <w:rsid w:val="0015074B"/>
    <w:rsid w:val="00173AC5"/>
    <w:rsid w:val="001740EF"/>
    <w:rsid w:val="00201973"/>
    <w:rsid w:val="002417DF"/>
    <w:rsid w:val="0029639D"/>
    <w:rsid w:val="00320CF3"/>
    <w:rsid w:val="00326F90"/>
    <w:rsid w:val="00343901"/>
    <w:rsid w:val="0038028F"/>
    <w:rsid w:val="00380873"/>
    <w:rsid w:val="003D315B"/>
    <w:rsid w:val="003F19B0"/>
    <w:rsid w:val="00440253"/>
    <w:rsid w:val="00451109"/>
    <w:rsid w:val="00476FCD"/>
    <w:rsid w:val="0047762E"/>
    <w:rsid w:val="004B1FA7"/>
    <w:rsid w:val="004D70B7"/>
    <w:rsid w:val="004F5598"/>
    <w:rsid w:val="004F5D34"/>
    <w:rsid w:val="00520C3B"/>
    <w:rsid w:val="00542E1D"/>
    <w:rsid w:val="005D761C"/>
    <w:rsid w:val="005E30DF"/>
    <w:rsid w:val="005E7D6C"/>
    <w:rsid w:val="006215F4"/>
    <w:rsid w:val="0064761D"/>
    <w:rsid w:val="006A0FAB"/>
    <w:rsid w:val="0077066B"/>
    <w:rsid w:val="007B6A70"/>
    <w:rsid w:val="00822893"/>
    <w:rsid w:val="00874FFE"/>
    <w:rsid w:val="008F601C"/>
    <w:rsid w:val="00914E9E"/>
    <w:rsid w:val="009821E0"/>
    <w:rsid w:val="009A1DE9"/>
    <w:rsid w:val="00A128FC"/>
    <w:rsid w:val="00A23239"/>
    <w:rsid w:val="00A41D4E"/>
    <w:rsid w:val="00A55B94"/>
    <w:rsid w:val="00A941D1"/>
    <w:rsid w:val="00AA1D8D"/>
    <w:rsid w:val="00B47730"/>
    <w:rsid w:val="00BA11F0"/>
    <w:rsid w:val="00BB1327"/>
    <w:rsid w:val="00BF05FE"/>
    <w:rsid w:val="00C24084"/>
    <w:rsid w:val="00C54255"/>
    <w:rsid w:val="00C63698"/>
    <w:rsid w:val="00CB0664"/>
    <w:rsid w:val="00D519BF"/>
    <w:rsid w:val="00E200B5"/>
    <w:rsid w:val="00E54895"/>
    <w:rsid w:val="00EB17DD"/>
    <w:rsid w:val="00EC6ED2"/>
    <w:rsid w:val="00EF6FA9"/>
    <w:rsid w:val="00EF76A7"/>
    <w:rsid w:val="00F07025"/>
    <w:rsid w:val="00F20871"/>
    <w:rsid w:val="00FC693F"/>
    <w:rsid w:val="00FC6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C0D5B7"/>
  <w14:defaultImageDpi w14:val="300"/>
  <w15:docId w15:val="{CE605B31-BDA0-F84E-AC98-163BADA05D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C693F"/>
  </w:style>
  <w:style w:type="paragraph" w:styleId="Nadpis1">
    <w:name w:val="heading 1"/>
    <w:basedOn w:val="Normln"/>
    <w:next w:val="Normln"/>
    <w:link w:val="Nadpis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18BF"/>
  </w:style>
  <w:style w:type="paragraph" w:styleId="Zpat">
    <w:name w:val="footer"/>
    <w:basedOn w:val="Normln"/>
    <w:link w:val="Zpat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18BF"/>
  </w:style>
  <w:style w:type="paragraph" w:styleId="Bezmezer">
    <w:name w:val="No Spacing"/>
    <w:uiPriority w:val="1"/>
    <w:qFormat/>
    <w:rsid w:val="00FC693F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zev">
    <w:name w:val="Title"/>
    <w:basedOn w:val="Normln"/>
    <w:next w:val="Normln"/>
    <w:link w:val="Nzev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FC693F"/>
    <w:pPr>
      <w:ind w:left="720"/>
      <w:contextualSpacing/>
    </w:pPr>
  </w:style>
  <w:style w:type="paragraph" w:styleId="Zkladntext">
    <w:name w:val="Body Text"/>
    <w:basedOn w:val="Normln"/>
    <w:link w:val="ZkladntextChar"/>
    <w:uiPriority w:val="99"/>
    <w:unhideWhenUsed/>
    <w:rsid w:val="00AA1D8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D8D"/>
  </w:style>
  <w:style w:type="paragraph" w:styleId="Zkladntext2">
    <w:name w:val="Body Text 2"/>
    <w:basedOn w:val="Normln"/>
    <w:link w:val="Zkladntext2Char"/>
    <w:uiPriority w:val="99"/>
    <w:unhideWhenUsed/>
    <w:rsid w:val="00AA1D8D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AA1D8D"/>
  </w:style>
  <w:style w:type="paragraph" w:styleId="Zkladntext3">
    <w:name w:val="Body Text 3"/>
    <w:basedOn w:val="Normln"/>
    <w:link w:val="Zkladn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AA1D8D"/>
    <w:rPr>
      <w:sz w:val="16"/>
      <w:szCs w:val="16"/>
    </w:rPr>
  </w:style>
  <w:style w:type="paragraph" w:styleId="Seznam">
    <w:name w:val="List"/>
    <w:basedOn w:val="Normln"/>
    <w:uiPriority w:val="99"/>
    <w:unhideWhenUsed/>
    <w:rsid w:val="00AA1D8D"/>
    <w:pPr>
      <w:ind w:left="360" w:hanging="360"/>
      <w:contextualSpacing/>
    </w:pPr>
  </w:style>
  <w:style w:type="paragraph" w:styleId="Seznam2">
    <w:name w:val="List 2"/>
    <w:basedOn w:val="Normln"/>
    <w:uiPriority w:val="99"/>
    <w:unhideWhenUsed/>
    <w:rsid w:val="00326F90"/>
    <w:pPr>
      <w:ind w:left="720" w:hanging="360"/>
      <w:contextualSpacing/>
    </w:pPr>
  </w:style>
  <w:style w:type="paragraph" w:styleId="Seznam3">
    <w:name w:val="List 3"/>
    <w:basedOn w:val="Normln"/>
    <w:uiPriority w:val="99"/>
    <w:unhideWhenUsed/>
    <w:rsid w:val="00326F90"/>
    <w:pPr>
      <w:ind w:left="1080" w:hanging="360"/>
      <w:contextualSpacing/>
    </w:pPr>
  </w:style>
  <w:style w:type="paragraph" w:styleId="Seznamsodrkami">
    <w:name w:val="List Bullet"/>
    <w:basedOn w:val="Normln"/>
    <w:uiPriority w:val="99"/>
    <w:unhideWhenUsed/>
    <w:rsid w:val="00326F90"/>
    <w:pPr>
      <w:numPr>
        <w:numId w:val="1"/>
      </w:numPr>
      <w:contextualSpacing/>
    </w:pPr>
  </w:style>
  <w:style w:type="paragraph" w:styleId="Seznamsodrkami2">
    <w:name w:val="List Bullet 2"/>
    <w:basedOn w:val="Normln"/>
    <w:uiPriority w:val="99"/>
    <w:unhideWhenUsed/>
    <w:rsid w:val="00326F90"/>
    <w:pPr>
      <w:numPr>
        <w:numId w:val="2"/>
      </w:numPr>
      <w:contextualSpacing/>
    </w:pPr>
  </w:style>
  <w:style w:type="paragraph" w:styleId="Seznamsodrkami3">
    <w:name w:val="List Bullet 3"/>
    <w:basedOn w:val="Normln"/>
    <w:uiPriority w:val="99"/>
    <w:unhideWhenUsed/>
    <w:rsid w:val="00326F90"/>
    <w:pPr>
      <w:numPr>
        <w:numId w:val="3"/>
      </w:numPr>
      <w:contextualSpacing/>
    </w:pPr>
  </w:style>
  <w:style w:type="paragraph" w:styleId="slovanseznam">
    <w:name w:val="List Number"/>
    <w:basedOn w:val="Normln"/>
    <w:uiPriority w:val="99"/>
    <w:unhideWhenUsed/>
    <w:rsid w:val="00326F90"/>
    <w:pPr>
      <w:numPr>
        <w:numId w:val="5"/>
      </w:numPr>
      <w:contextualSpacing/>
    </w:pPr>
  </w:style>
  <w:style w:type="paragraph" w:styleId="slovanseznam2">
    <w:name w:val="List Number 2"/>
    <w:basedOn w:val="Normln"/>
    <w:uiPriority w:val="99"/>
    <w:unhideWhenUsed/>
    <w:rsid w:val="0029639D"/>
    <w:pPr>
      <w:numPr>
        <w:numId w:val="6"/>
      </w:numPr>
      <w:contextualSpacing/>
    </w:pPr>
  </w:style>
  <w:style w:type="paragraph" w:styleId="slovanseznam3">
    <w:name w:val="List Number 3"/>
    <w:basedOn w:val="Normln"/>
    <w:uiPriority w:val="99"/>
    <w:unhideWhenUsed/>
    <w:rsid w:val="0029639D"/>
    <w:pPr>
      <w:numPr>
        <w:numId w:val="7"/>
      </w:numPr>
      <w:contextualSpacing/>
    </w:pPr>
  </w:style>
  <w:style w:type="paragraph" w:styleId="Pokraovnseznamu">
    <w:name w:val="List Continue"/>
    <w:basedOn w:val="Normln"/>
    <w:uiPriority w:val="99"/>
    <w:unhideWhenUsed/>
    <w:rsid w:val="0029639D"/>
    <w:pPr>
      <w:spacing w:after="120"/>
      <w:ind w:left="360"/>
      <w:contextualSpacing/>
    </w:pPr>
  </w:style>
  <w:style w:type="paragraph" w:styleId="Pokraovnseznamu2">
    <w:name w:val="List Continue 2"/>
    <w:basedOn w:val="Normln"/>
    <w:uiPriority w:val="99"/>
    <w:unhideWhenUsed/>
    <w:rsid w:val="0029639D"/>
    <w:pPr>
      <w:spacing w:after="120"/>
      <w:ind w:left="720"/>
      <w:contextualSpacing/>
    </w:pPr>
  </w:style>
  <w:style w:type="paragraph" w:styleId="Pokraovnseznamu3">
    <w:name w:val="List Continue 3"/>
    <w:basedOn w:val="Normln"/>
    <w:uiPriority w:val="99"/>
    <w:unhideWhenUsed/>
    <w:rsid w:val="0029639D"/>
    <w:pPr>
      <w:spacing w:after="120"/>
      <w:ind w:left="1080"/>
      <w:contextualSpacing/>
    </w:pPr>
  </w:style>
  <w:style w:type="paragraph" w:styleId="Textmakra">
    <w:name w:val="macro"/>
    <w:link w:val="Textmakra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rsid w:val="0029639D"/>
    <w:rPr>
      <w:rFonts w:ascii="Courier" w:hAnsi="Courier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FC693F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FC693F"/>
    <w:rPr>
      <w:i/>
      <w:iCs/>
      <w:color w:val="000000" w:themeColor="tex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iln">
    <w:name w:val="Strong"/>
    <w:basedOn w:val="Standardnpsmoodstavce"/>
    <w:uiPriority w:val="22"/>
    <w:qFormat/>
    <w:rsid w:val="00FC693F"/>
    <w:rPr>
      <w:b/>
      <w:bCs/>
    </w:rPr>
  </w:style>
  <w:style w:type="character" w:styleId="Zdraznn">
    <w:name w:val="Emphasis"/>
    <w:basedOn w:val="Standardnpsmoodstavce"/>
    <w:uiPriority w:val="20"/>
    <w:qFormat/>
    <w:rsid w:val="00FC693F"/>
    <w:rPr>
      <w:i/>
      <w:iCs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FC693F"/>
    <w:rPr>
      <w:b/>
      <w:bCs/>
      <w:i/>
      <w:iCs/>
      <w:color w:val="4F81BD" w:themeColor="accent1"/>
    </w:rPr>
  </w:style>
  <w:style w:type="character" w:styleId="Zdraznnjemn">
    <w:name w:val="Subtle Emphasis"/>
    <w:basedOn w:val="Standardnpsmoodstavce"/>
    <w:uiPriority w:val="19"/>
    <w:qFormat/>
    <w:rsid w:val="00FC693F"/>
    <w:rPr>
      <w:i/>
      <w:iCs/>
      <w:color w:val="808080" w:themeColor="text1" w:themeTint="7F"/>
    </w:rPr>
  </w:style>
  <w:style w:type="character" w:styleId="Zdraznnintenzivn">
    <w:name w:val="Intense Emphasis"/>
    <w:basedOn w:val="Standardnpsmoodstavce"/>
    <w:uiPriority w:val="21"/>
    <w:qFormat/>
    <w:rsid w:val="00FC693F"/>
    <w:rPr>
      <w:b/>
      <w:bCs/>
      <w:i/>
      <w:iCs/>
      <w:color w:val="4F81BD" w:themeColor="accent1"/>
    </w:rPr>
  </w:style>
  <w:style w:type="character" w:styleId="Odkazjemn">
    <w:name w:val="Subtle Reference"/>
    <w:basedOn w:val="Standardnpsmoodstavce"/>
    <w:uiPriority w:val="31"/>
    <w:qFormat/>
    <w:rsid w:val="00FC693F"/>
    <w:rPr>
      <w:smallCaps/>
      <w:color w:val="C0504D" w:themeColor="accent2"/>
      <w:u w:val="single"/>
    </w:rPr>
  </w:style>
  <w:style w:type="character" w:styleId="Odkazintenzivn">
    <w:name w:val="Intense Reference"/>
    <w:basedOn w:val="Standardnpsmoodstavce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Nzevknihy">
    <w:name w:val="Book Title"/>
    <w:basedOn w:val="Standardnpsmoodstavce"/>
    <w:uiPriority w:val="33"/>
    <w:qFormat/>
    <w:rsid w:val="00FC693F"/>
    <w:rPr>
      <w:b/>
      <w:bCs/>
      <w:smallCaps/>
      <w:spacing w:val="5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FC693F"/>
    <w:pPr>
      <w:outlineLvl w:val="9"/>
    </w:pPr>
  </w:style>
  <w:style w:type="table" w:styleId="Mkatabulky">
    <w:name w:val="Table Grid"/>
    <w:basedOn w:val="Normlntabulka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tlstnovn">
    <w:name w:val="Light Shading"/>
    <w:basedOn w:val="Normlntabulka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Svtlstnovnzvraznn1">
    <w:name w:val="Light Shading Accent 1"/>
    <w:basedOn w:val="Normlntabulka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zvraznn2">
    <w:name w:val="Light Shading Accent 2"/>
    <w:basedOn w:val="Normlntabulka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Svtlstnovnzvraznn3">
    <w:name w:val="Light Shading Accent 3"/>
    <w:basedOn w:val="Normlntabulka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Svtlstnovnzvraznn4">
    <w:name w:val="Light Shading Accent 4"/>
    <w:basedOn w:val="Normlntabulka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Svtlstnovnzvraznn5">
    <w:name w:val="Light Shading Accent 5"/>
    <w:basedOn w:val="Normlntabulka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Svtlstnovnzvraznn6">
    <w:name w:val="Light Shading Accent 6"/>
    <w:basedOn w:val="Normlntabulka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Svtlseznam">
    <w:name w:val="Light List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Svtlseznamzvraznn1">
    <w:name w:val="Light List Accent 1"/>
    <w:basedOn w:val="Normlntabulka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Svtlseznamzvraznn2">
    <w:name w:val="Light List Accent 2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Svtlseznamzvraznn3">
    <w:name w:val="Light List Accent 3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Svtlseznamzvraznn4">
    <w:name w:val="Light List Accent 4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Svtlseznamzvraznn5">
    <w:name w:val="Light List Accent 5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Svtlseznamzvraznn6">
    <w:name w:val="Light List Accent 6"/>
    <w:basedOn w:val="Normlntabulka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Svtlmka">
    <w:name w:val="Light Grid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Svtlmkazvraznn1">
    <w:name w:val="Light Grid Accent 1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Svtlmkazvraznn2">
    <w:name w:val="Light Grid Accent 2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Svtlmkazvraznn3">
    <w:name w:val="Light Grid Accent 3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Svtlmkazvraznn4">
    <w:name w:val="Light Grid Accent 4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Svtlmkazvraznn5">
    <w:name w:val="Light Grid Accent 5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Svtlmkazvraznn6">
    <w:name w:val="Light Grid Accent 6"/>
    <w:basedOn w:val="Normlntabulka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Stednstnovn1">
    <w:name w:val="Medium Shading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2">
    <w:name w:val="Medium Shading 1 Accent 2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3">
    <w:name w:val="Medium Shading 1 Accent 3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4">
    <w:name w:val="Medium Shading 1 Accent 4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5">
    <w:name w:val="Medium Shading 1 Accent 5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6">
    <w:name w:val="Medium Shading 1 Accent 6"/>
    <w:basedOn w:val="Normlntabulka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2">
    <w:name w:val="Medium Shading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1">
    <w:name w:val="Medium Shading 2 Accent 1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2">
    <w:name w:val="Medium Shading 2 Accent 2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3">
    <w:name w:val="Medium Shading 2 Accent 3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4">
    <w:name w:val="Medium Shading 2 Accent 4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5">
    <w:name w:val="Medium Shading 2 Accent 5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tnovn2zvraznn6">
    <w:name w:val="Medium Shading 2 Accent 6"/>
    <w:basedOn w:val="Normlntabulka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ednseznam1">
    <w:name w:val="Medium Lis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Stednseznam1zvraznn1">
    <w:name w:val="Medium List 1 Accent 1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tednseznam1zvraznn2">
    <w:name w:val="Medium List 1 Accent 2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Stednseznam1zvraznn3">
    <w:name w:val="Medium List 1 Accent 3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Stednseznam1zvraznn4">
    <w:name w:val="Medium List 1 Accent 4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Stednseznam1zvraznn5">
    <w:name w:val="Medium List 1 Accent 5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Stednseznam1zvraznn6">
    <w:name w:val="Medium List 1 Accent 6"/>
    <w:basedOn w:val="Normlntabulka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Stednseznam2">
    <w:name w:val="Medium Lis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1">
    <w:name w:val="Medium List 2 Accent 1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2">
    <w:name w:val="Medium List 2 Accent 2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3">
    <w:name w:val="Medium List 2 Accent 3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4">
    <w:name w:val="Medium List 2 Accent 4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5">
    <w:name w:val="Medium List 2 Accent 5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seznam2zvraznn6">
    <w:name w:val="Medium List 2 Accent 6"/>
    <w:basedOn w:val="Normlntabulka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Stednmka1">
    <w:name w:val="Medium Grid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tednmka1zvraznn1">
    <w:name w:val="Medium Grid 1 Accent 1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tednmka1zvraznn2">
    <w:name w:val="Medium Grid 1 Accent 2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tednmka1zvraznn3">
    <w:name w:val="Medium Grid 1 Accent 3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tednmka1zvraznn4">
    <w:name w:val="Medium Grid 1 Accent 4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tednmka1zvraznn5">
    <w:name w:val="Medium Grid 1 Accent 5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tednmka1zvraznn6">
    <w:name w:val="Medium Grid 1 Accent 6"/>
    <w:basedOn w:val="Normlntabulka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tednmka2">
    <w:name w:val="Medium Grid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1">
    <w:name w:val="Medium Grid 2 Accent 1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2">
    <w:name w:val="Medium Grid 2 Accent 2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3">
    <w:name w:val="Medium Grid 2 Accent 3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4">
    <w:name w:val="Medium Grid 2 Accent 4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5">
    <w:name w:val="Medium Grid 2 Accent 5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2zvraznn6">
    <w:name w:val="Medium Grid 2 Accent 6"/>
    <w:basedOn w:val="Normlntabulka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Stednmka3">
    <w:name w:val="Medium Grid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Stednmka3zvraznn1">
    <w:name w:val="Medium Grid 3 Accent 1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Stednmka3zvraznn2">
    <w:name w:val="Medium Grid 3 Accent 2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Stednmka3zvraznn3">
    <w:name w:val="Medium Grid 3 Accent 3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Stednmka3zvraznn4">
    <w:name w:val="Medium Grid 3 Accent 4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Stednmka3zvraznn5">
    <w:name w:val="Medium Grid 3 Accent 5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Stednmka3zvraznn6">
    <w:name w:val="Medium Grid 3 Accent 6"/>
    <w:basedOn w:val="Normlntabulka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Tmavseznam">
    <w:name w:val="Dark List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mavseznamzvraznn1">
    <w:name w:val="Dark List Accent 1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mavseznamzvraznn2">
    <w:name w:val="Dark List Accent 2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mavseznamzvraznn3">
    <w:name w:val="Dark List Accent 3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mavseznamzvraznn4">
    <w:name w:val="Dark List Accent 4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mavseznamzvraznn5">
    <w:name w:val="Dark List Accent 5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mavseznamzvraznn6">
    <w:name w:val="Dark List Accent 6"/>
    <w:basedOn w:val="Normlntabulka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Barevnstnovn">
    <w:name w:val="Colorful Shading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1">
    <w:name w:val="Colorful Shading Accent 1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2">
    <w:name w:val="Colorful Shading Accent 2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3">
    <w:name w:val="Colorful Shading Accent 3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stnovnzvraznn4">
    <w:name w:val="Colorful Shading Accent 4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5">
    <w:name w:val="Colorful Shading Accent 5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tnovnzvraznn6">
    <w:name w:val="Colorful Shading Accent 6"/>
    <w:basedOn w:val="Normlntabulka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Barevnseznam">
    <w:name w:val="Colorful List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Barevnseznamzvraznn1">
    <w:name w:val="Colorful List Accent 1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Barevnseznamzvraznn2">
    <w:name w:val="Colorful List Accent 2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Barevnseznamzvraznn3">
    <w:name w:val="Colorful List Accent 3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Barevnseznamzvraznn4">
    <w:name w:val="Colorful List Accent 4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Barevnseznamzvraznn5">
    <w:name w:val="Colorful List Accent 5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Barevnseznamzvraznn6">
    <w:name w:val="Colorful List Accent 6"/>
    <w:basedOn w:val="Normlntabulka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Barevnmka">
    <w:name w:val="Colorful Grid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Barevnmkazvraznn1">
    <w:name w:val="Colorful Grid Accent 1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Barevnmkazvraznn2">
    <w:name w:val="Colorful Grid Accent 2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Barevnmkazvraznn3">
    <w:name w:val="Colorful Grid Accent 3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Barevnmkazvraznn4">
    <w:name w:val="Colorful Grid Accent 4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Barevnmkazvraznn5">
    <w:name w:val="Colorful Grid Accent 5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Barevnmkazvraznn6">
    <w:name w:val="Colorful Grid Accent 6"/>
    <w:basedOn w:val="Normlntabulka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Prosttabulka4">
    <w:name w:val="Plain Table 4"/>
    <w:basedOn w:val="Normlntabulka"/>
    <w:uiPriority w:val="99"/>
    <w:rsid w:val="009A1DE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3</Pages>
  <Words>239</Words>
  <Characters>1412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1648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Petr Svoboda</cp:lastModifiedBy>
  <cp:revision>21</cp:revision>
  <cp:lastPrinted>2025-08-19T06:51:00Z</cp:lastPrinted>
  <dcterms:created xsi:type="dcterms:W3CDTF">2025-06-16T07:18:00Z</dcterms:created>
  <dcterms:modified xsi:type="dcterms:W3CDTF">2025-08-19T07:00:00Z</dcterms:modified>
  <cp:category/>
</cp:coreProperties>
</file>